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p>
      <w:r>
        <w:t>RUDRA VENTURES NZ LIMITED</w:t>
      </w:r>
    </w:p>
    <w:p>
      <w:r>
        <w:t>Company Profile – 2025</w:t>
      </w:r>
    </w:p>
    <w:p/>
    <w:p>
      <w:r>
        <w:t>1. Company Overview</w:t>
      </w:r>
    </w:p>
    <w:p>
      <w:r>
        <w:t>Rudra Ventures NZ Limited is a New Zealand–registered company strategically established to serve as a regional hub for engineering products, stainless-steel solutions, fasteners, HVAC systems, and air-conditioning services across New Zealand and the Pacific Islands.</w:t>
      </w:r>
    </w:p>
    <w:p/>
    <w:p>
      <w:r>
        <w:t>With strong engineering expertise from our Directors and decades of operational experience through the wider J Kevi Group, Rudra Ventures combines technical capability, quality-driven service, and efficient distribution channels to support clients across construction, industrial, commercial, and hospitality sectors.</w:t>
      </w:r>
    </w:p>
    <w:p/>
    <w:p>
      <w:r>
        <w:t>2. Vision Statement</w:t>
      </w:r>
    </w:p>
    <w:p>
      <w:r>
        <w:t>To become a leading New Zealand–based engineering and distribution partner for the Pacific, delivering high-quality products, reliable HVAC services, and innovative technical solutions that support regional growth and development.</w:t>
      </w:r>
    </w:p>
    <w:p/>
    <w:p>
      <w:r>
        <w:t>3. Mission Statement</w:t>
      </w:r>
    </w:p>
    <w:p>
      <w:r>
        <w:t>- To supply premium stainless-steel products, screws, fasteners, and engineering materials at competitive rates.</w:t>
      </w:r>
    </w:p>
    <w:p>
      <w:r>
        <w:t>- To deliver professional HVAC and Air-Conditioning services, including ducting fabrication, installation, repairs, and maintenance.</w:t>
      </w:r>
    </w:p>
    <w:p>
      <w:r>
        <w:t>- To support Pacific Island businesses with reliable logistics, distribution, and after-sales service.</w:t>
      </w:r>
    </w:p>
    <w:p>
      <w:r>
        <w:t>- To maintain a commitment to quality, safety, and customer satisfaction across all projects.</w:t>
      </w:r>
    </w:p>
    <w:p/>
    <w:p>
      <w:r>
        <w:t>4. Core Business Divisions</w:t>
      </w:r>
    </w:p>
    <w:p/>
    <w:p>
      <w:r>
        <w:t>A. HVAC &amp; Air-Conditioning Services (New Zealand Market)</w:t>
      </w:r>
    </w:p>
    <w:p>
      <w:r>
        <w:t>- Full air-conditioning installation &amp; commissioning</w:t>
      </w:r>
    </w:p>
    <w:p>
      <w:r>
        <w:t>- HVAC system design &amp; engineering</w:t>
      </w:r>
    </w:p>
    <w:p>
      <w:r>
        <w:t>- Custom ducting fabrication (with in-house manufacturing capacity)</w:t>
      </w:r>
    </w:p>
    <w:p>
      <w:r>
        <w:t>- Ventilation &amp; extraction systems</w:t>
      </w:r>
    </w:p>
    <w:p>
      <w:r>
        <w:t>- Mechanical engineering support</w:t>
      </w:r>
    </w:p>
    <w:p>
      <w:r>
        <w:t>- Preventive maintenance &amp; servicing</w:t>
      </w:r>
    </w:p>
    <w:p>
      <w:r>
        <w:t>- Repairs, upgrades, and energy-efficient system improvements</w:t>
      </w:r>
    </w:p>
    <w:p/>
    <w:p>
      <w:r>
        <w:t>B. Pacific Distribution – Stainless Steel, Screws, and Engineering Products</w:t>
      </w:r>
    </w:p>
    <w:p>
      <w:r>
        <w:t>- Stainless steel sheets, pipes, fittings, and fabrication materials</w:t>
      </w:r>
    </w:p>
    <w:p>
      <w:r>
        <w:t>- Industrial fasteners (screws, bolts, nuts, washers)</w:t>
      </w:r>
    </w:p>
    <w:p>
      <w:r>
        <w:t>- Engineering supplies for fabrication workshops</w:t>
      </w:r>
    </w:p>
    <w:p>
      <w:r>
        <w:t>- Golf cart batteries, Trojan batteries, and automotive supplies</w:t>
      </w:r>
    </w:p>
    <w:p>
      <w:r>
        <w:t>- Tools, accessories, and installation hardware</w:t>
      </w:r>
    </w:p>
    <w:p>
      <w:r>
        <w:t>- Custom bulk orders for hotels, resorts, and construction companies</w:t>
      </w:r>
    </w:p>
    <w:p/>
    <w:p>
      <w:r>
        <w:t>5. Competitive Advantages</w:t>
      </w:r>
    </w:p>
    <w:p>
      <w:r>
        <w:t>- Strong Engineering Background</w:t>
      </w:r>
    </w:p>
    <w:p>
      <w:r>
        <w:t>- Regional Presence across Fiji and the Pacific</w:t>
      </w:r>
    </w:p>
    <w:p>
      <w:r>
        <w:t>- In-House Manufacturing Capability</w:t>
      </w:r>
    </w:p>
    <w:p>
      <w:r>
        <w:t>- Reliable Logistics Network</w:t>
      </w:r>
    </w:p>
    <w:p>
      <w:r>
        <w:t>- Quality Assurance and professional workmanship</w:t>
      </w:r>
    </w:p>
    <w:p/>
    <w:p>
      <w:r>
        <w:t>6. Past Experience &amp; Proven Track Record</w:t>
      </w:r>
    </w:p>
    <w:p>
      <w:r>
        <w:t>Includes commercial HVAC installations, hotel and resort engineering projects, major stainless-steel supply contracts, and Pacific-wide engineering distribution.</w:t>
      </w:r>
    </w:p>
    <w:p/>
    <w:p>
      <w:r>
        <w:t>7. Future Growth Strategy (2025–2027)</w:t>
      </w:r>
    </w:p>
    <w:p>
      <w:r>
        <w:t>- Expand HVAC service teams across New Zealand</w:t>
      </w:r>
    </w:p>
    <w:p>
      <w:r>
        <w:t>- Establish a larger distribution warehouse in Auckland</w:t>
      </w:r>
    </w:p>
    <w:p>
      <w:r>
        <w:t>- Grow exports to Pacific Island partners</w:t>
      </w:r>
    </w:p>
    <w:p>
      <w:r>
        <w:t>- Develop supply contracts with hotels, engineering firms, and government projects</w:t>
      </w:r>
    </w:p>
    <w:p>
      <w:r>
        <w:t>- Introduce energy-efficient technologies</w:t>
      </w:r>
    </w:p>
    <w:p>
      <w:r>
        <w:t>- Build strategic supply partnerships</w:t>
      </w:r>
    </w:p>
    <w:p/>
    <w:p>
      <w:r>
        <w:t>8. Contact Information</w:t>
      </w:r>
    </w:p>
    <w:p>
      <w:r>
        <w:t>RUDRA VENTURES NZ LIMITED</w:t>
      </w:r>
    </w:p>
    <w:p>
      <w:r>
        <w:t>Email: info@rudraventures.co.nz</w:t>
      </w:r>
    </w:p>
    <w:p>
      <w:r>
        <w:t>Director: Kavinesh N. Reddy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