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Selfish – Tilapia Fillet with Lemon Pepper Grill Seasoning</w:t>
      </w:r>
    </w:p>
    <w:p>
      <w:r>
        <w:t>Product name:</w:t>
        <w:br/>
        <w:t>Selfish – Tilapia Fillet with Lemon Pepper Grill Seasoning</w:t>
        <w:br/>
        <w:t>Boneless – Ready to cook – Prepared in 5 minutes</w:t>
      </w:r>
    </w:p>
    <w:p>
      <w:pPr>
        <w:pStyle w:val="Heading2"/>
      </w:pPr>
      <w:r>
        <w:t>Back side:</w:t>
      </w:r>
    </w:p>
    <w:p>
      <w:r>
        <w:t>Ingredients: Tilapia fillet, vegetable oil, spices (lemon peel, pepper, herbs), spice extracts, natural spice aromas. Farmed, pair trawl-caught Oreochromis niloticus.</w:t>
      </w:r>
    </w:p>
    <w:p>
      <w:r>
        <w:t>Country of origin: Vietnam, FAO61</w:t>
      </w:r>
    </w:p>
    <w:p>
      <w:r>
        <w:t>Defrosted product – do not refreeze! Consume only after thorough heat treatment.</w:t>
      </w:r>
    </w:p>
    <w:p>
      <w:r>
        <w:t>Usage instructions:</w:t>
        <w:br/>
        <w:t>After opening, season with salt to taste, then place in a hot frying pan or on a grill rack and cook each side for 2–3 minutes without adding extra fat.</w:t>
        <w:br/>
        <w:br/>
        <w:t>Without opening the package, place in the microwave oven: 600 W for 1 min 20 sec, 800 W for 1 min 10 sec, 1000 W for 1 min. Season with salt to taste before consumption.</w:t>
      </w:r>
    </w:p>
    <w:p>
      <w:pPr>
        <w:pStyle w:val="Heading2"/>
      </w:pPr>
      <w:r>
        <w:t>Nutritional values per 100 g product:</w:t>
      </w:r>
    </w:p>
    <w:p>
      <w:r>
        <w:t>Energy: 407 kJ / 104 kcal</w:t>
        <w:br/>
        <w:t>Fat: 2.68 g</w:t>
        <w:br/>
        <w:t>– of which saturates: 1.08 g</w:t>
        <w:br/>
        <w:t>Carbohydrate: 0.47 g</w:t>
        <w:br/>
        <w:t>– of which sugars: 0.39 g</w:t>
        <w:br/>
        <w:t>Protein: 20.14 g</w:t>
        <w:br/>
        <w:t>Salt: 0.85 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