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Selfish – Norwegian Salmon Fillet with Herb Butter</w:t>
      </w:r>
    </w:p>
    <w:p>
      <w:r>
        <w:t>Product name:</w:t>
        <w:br/>
        <w:t>Selfish – Norwegian Salmon Fillet with Herb Butter</w:t>
        <w:br/>
        <w:t>Boneless</w:t>
      </w:r>
    </w:p>
    <w:p>
      <w:r>
        <w:t>Front side:</w:t>
        <w:br/>
        <w:t>(no major modifications required)</w:t>
      </w:r>
    </w:p>
    <w:p>
      <w:pPr>
        <w:pStyle w:val="Heading2"/>
      </w:pPr>
      <w:r>
        <w:t>Back side:</w:t>
      </w:r>
    </w:p>
    <w:p>
      <w:r>
        <w:t>Ingredients: Norwegian salmon fillet, herb butter preparation (butter, vegetable oil, salt, pepper, thyme, basil, oregano, paprika), spice extracts. Farmed Salmo salar.</w:t>
      </w:r>
    </w:p>
    <w:p>
      <w:r>
        <w:t>Country of origin: Norway, FAO27</w:t>
      </w:r>
    </w:p>
    <w:p>
      <w:r>
        <w:t>Usage instructions:</w:t>
        <w:br/>
        <w:t>After opening, season with salt to taste, then place in a hot frying pan or on a grill rack and cook each side for 2–3 minutes without adding extra fat.</w:t>
        <w:br/>
        <w:br/>
        <w:t>Without opening the package, place in the microwave oven: 600 W for 1 min 20 sec, 800 W for 1 min 10 sec, 1000 W for 1 min. Season with salt to taste before consumption.</w:t>
      </w:r>
    </w:p>
    <w:p>
      <w:pPr>
        <w:pStyle w:val="Heading2"/>
      </w:pPr>
      <w:r>
        <w:t>Nutritional values per 100 g product:</w:t>
      </w:r>
    </w:p>
    <w:p>
      <w:r>
        <w:t>Energy: 1019 kJ / 243 kcal</w:t>
        <w:br/>
        <w:t>Fat: 16.8 g</w:t>
        <w:br/>
        <w:t>– of which saturates: 5.5 g</w:t>
        <w:br/>
        <w:t>Carbohydrate: 0.17 g</w:t>
        <w:br/>
        <w:t>– of which sugars: 0.1 g</w:t>
        <w:br/>
        <w:t>Protein: 20.07 g</w:t>
        <w:br/>
        <w:t>Salt: 0.11 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