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620CD" w14:textId="77938241" w:rsidR="008506DB" w:rsidRPr="00CE6A91" w:rsidRDefault="00261F61" w:rsidP="008506DB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PowerPoint </w:t>
      </w:r>
      <w:r w:rsidR="008506DB" w:rsidRPr="00CE6A91">
        <w:rPr>
          <w:b/>
          <w:bCs/>
          <w:sz w:val="36"/>
          <w:szCs w:val="36"/>
        </w:rPr>
        <w:t>Color Palette (HEX Codes)</w:t>
      </w:r>
    </w:p>
    <w:p w14:paraId="2CF5FA6E" w14:textId="47BB3BD8" w:rsidR="00180B17" w:rsidRDefault="00180B17" w:rsidP="00180B17">
      <w:pPr>
        <w:spacing w:before="100" w:beforeAutospacing="1" w:after="100" w:afterAutospacing="1"/>
      </w:pPr>
      <w:r>
        <w:t xml:space="preserve">Please use or complement the following brand colors for our </w:t>
      </w:r>
      <w:r>
        <w:t>presentation</w:t>
      </w:r>
      <w:r>
        <w:t>:</w:t>
      </w:r>
    </w:p>
    <w:p w14:paraId="3795A9A7" w14:textId="77777777" w:rsidR="00180B17" w:rsidRPr="003739A0" w:rsidRDefault="00180B17" w:rsidP="00180B17"/>
    <w:p w14:paraId="039A363A" w14:textId="77777777" w:rsidR="00180B17" w:rsidRDefault="00180B17" w:rsidP="00180B17">
      <w:pPr>
        <w:pStyle w:val="ListParagraph"/>
        <w:numPr>
          <w:ilvl w:val="0"/>
          <w:numId w:val="11"/>
        </w:numPr>
      </w:pPr>
      <w:r>
        <w:t>#000000</w:t>
      </w:r>
      <w:r>
        <w:tab/>
      </w:r>
      <w:r>
        <w:rPr>
          <w:noProof/>
        </w:rPr>
        <w:drawing>
          <wp:inline distT="0" distB="0" distL="0" distR="0" wp14:anchorId="78ACE167" wp14:editId="1B50189E">
            <wp:extent cx="482048" cy="545267"/>
            <wp:effectExtent l="0" t="0" r="635" b="1270"/>
            <wp:docPr id="58873369" name="Picture 3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73369" name="Picture 3" descr="A black background with a black square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378" cy="5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EF848" w14:textId="77777777" w:rsidR="00180B17" w:rsidRDefault="00180B17" w:rsidP="00180B17"/>
    <w:p w14:paraId="1527B840" w14:textId="77777777" w:rsidR="00180B17" w:rsidRDefault="00180B17" w:rsidP="00180B17"/>
    <w:p w14:paraId="2FD43DC7" w14:textId="77777777" w:rsidR="00180B17" w:rsidRPr="00A772D4" w:rsidRDefault="00180B17" w:rsidP="00180B17"/>
    <w:p w14:paraId="7C52BC8D" w14:textId="77777777" w:rsidR="00180B17" w:rsidRDefault="00180B17" w:rsidP="00180B17">
      <w:pPr>
        <w:pStyle w:val="ListParagraph"/>
        <w:numPr>
          <w:ilvl w:val="0"/>
          <w:numId w:val="11"/>
        </w:numPr>
      </w:pPr>
      <w:r w:rsidRPr="003739A0">
        <w:t>#FFFFFF</w:t>
      </w:r>
      <w:r>
        <w:tab/>
      </w:r>
      <w:r>
        <w:rPr>
          <w:noProof/>
        </w:rPr>
        <w:drawing>
          <wp:inline distT="0" distB="0" distL="0" distR="0" wp14:anchorId="6ACD23F6" wp14:editId="5AE987E8">
            <wp:extent cx="485931" cy="485931"/>
            <wp:effectExtent l="0" t="0" r="0" b="0"/>
            <wp:docPr id="2123521058" name="Picture 11" descr="A white square with black bord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521058" name="Picture 11" descr="A white square with black bord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114" cy="51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87572" w14:textId="77777777" w:rsidR="00180B17" w:rsidRDefault="00180B17" w:rsidP="00180B17"/>
    <w:p w14:paraId="7E5E526E" w14:textId="77777777" w:rsidR="00180B17" w:rsidRDefault="00180B17" w:rsidP="00180B17"/>
    <w:p w14:paraId="06A6842C" w14:textId="11D64AEB" w:rsidR="00180B17" w:rsidRDefault="00180B17" w:rsidP="00180B17">
      <w:pPr>
        <w:pStyle w:val="ListParagraph"/>
        <w:numPr>
          <w:ilvl w:val="0"/>
          <w:numId w:val="11"/>
        </w:numPr>
      </w:pPr>
      <w:r w:rsidRPr="003739A0">
        <w:t>#C74524</w:t>
      </w:r>
      <w:r>
        <w:tab/>
      </w:r>
      <w:r>
        <w:rPr>
          <w:noProof/>
        </w:rPr>
        <w:drawing>
          <wp:inline distT="0" distB="0" distL="0" distR="0" wp14:anchorId="4C0FAC91" wp14:editId="105C15FD">
            <wp:extent cx="512445" cy="583315"/>
            <wp:effectExtent l="0" t="0" r="0" b="1270"/>
            <wp:docPr id="1686636009" name="Picture 6" descr="A red square with white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36009" name="Picture 6" descr="A red square with white dots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86971" cy="66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945E8" w14:textId="77777777" w:rsidR="00180B17" w:rsidRDefault="00180B17" w:rsidP="00180B17"/>
    <w:p w14:paraId="736B986A" w14:textId="77777777" w:rsidR="00180B17" w:rsidRPr="003739A0" w:rsidRDefault="00180B17" w:rsidP="00180B17"/>
    <w:p w14:paraId="01C31120" w14:textId="77777777" w:rsidR="00180B17" w:rsidRDefault="00180B17" w:rsidP="00180B17">
      <w:pPr>
        <w:pStyle w:val="ListParagraph"/>
        <w:numPr>
          <w:ilvl w:val="0"/>
          <w:numId w:val="11"/>
        </w:numPr>
      </w:pPr>
      <w:r w:rsidRPr="003739A0">
        <w:t>#F0B739</w:t>
      </w:r>
      <w:r>
        <w:tab/>
      </w:r>
      <w:r>
        <w:rPr>
          <w:noProof/>
        </w:rPr>
        <w:drawing>
          <wp:inline distT="0" distB="0" distL="0" distR="0" wp14:anchorId="526F8CFB" wp14:editId="1C80507A">
            <wp:extent cx="512903" cy="569002"/>
            <wp:effectExtent l="0" t="0" r="0" b="2540"/>
            <wp:docPr id="1791435952" name="Picture 4" descr="A yellow square with a black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435952" name="Picture 4" descr="A yellow square with a black line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51265" cy="61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49A6B" w14:textId="77777777" w:rsidR="00180B17" w:rsidRDefault="00180B17" w:rsidP="00180B17">
      <w:pPr>
        <w:ind w:left="360"/>
      </w:pPr>
    </w:p>
    <w:p w14:paraId="1B54D1A5" w14:textId="77777777" w:rsidR="00180B17" w:rsidRDefault="00180B17" w:rsidP="00180B17">
      <w:pPr>
        <w:pStyle w:val="ListParagraph"/>
        <w:numPr>
          <w:ilvl w:val="0"/>
          <w:numId w:val="11"/>
        </w:numPr>
      </w:pPr>
      <w:r w:rsidRPr="00A772D4">
        <w:t>#3B6A1D</w:t>
      </w:r>
      <w:r>
        <w:tab/>
      </w:r>
      <w:r>
        <w:rPr>
          <w:noProof/>
        </w:rPr>
        <w:drawing>
          <wp:inline distT="0" distB="0" distL="0" distR="0" wp14:anchorId="019C2341" wp14:editId="5E011A4D">
            <wp:extent cx="517161" cy="580096"/>
            <wp:effectExtent l="0" t="0" r="3810" b="4445"/>
            <wp:docPr id="915610182" name="Picture 7" descr="A green square with white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610182" name="Picture 7" descr="A green square with white dot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60430" cy="74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B5819" w14:textId="77777777" w:rsidR="00180B17" w:rsidRDefault="00180B17" w:rsidP="00180B17"/>
    <w:p w14:paraId="086F708E" w14:textId="77777777" w:rsidR="00180B17" w:rsidRPr="00A772D4" w:rsidRDefault="00180B17" w:rsidP="00180B17"/>
    <w:p w14:paraId="363DB747" w14:textId="77777777" w:rsidR="00180B17" w:rsidRDefault="00180B17" w:rsidP="00180B17">
      <w:pPr>
        <w:pStyle w:val="ListParagraph"/>
        <w:numPr>
          <w:ilvl w:val="0"/>
          <w:numId w:val="11"/>
        </w:numPr>
      </w:pPr>
      <w:r w:rsidRPr="00A772D4">
        <w:t>#8CA85B</w:t>
      </w:r>
      <w:r>
        <w:tab/>
      </w:r>
      <w:r>
        <w:rPr>
          <w:noProof/>
        </w:rPr>
        <w:drawing>
          <wp:inline distT="0" distB="0" distL="0" distR="0" wp14:anchorId="6B5AE3D2" wp14:editId="18E2F184">
            <wp:extent cx="508635" cy="570532"/>
            <wp:effectExtent l="0" t="0" r="0" b="1270"/>
            <wp:docPr id="2089111637" name="Picture 9" descr="A green square with a black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111637" name="Picture 9" descr="A green square with a black line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077" cy="59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5411B" w14:textId="5A2C06E8" w:rsidR="00552EE0" w:rsidRPr="00A772D4" w:rsidRDefault="00552EE0" w:rsidP="00180B17">
      <w:pPr>
        <w:spacing w:before="100" w:beforeAutospacing="1" w:after="100" w:afterAutospacing="1"/>
      </w:pPr>
    </w:p>
    <w:sectPr w:rsidR="00552EE0" w:rsidRPr="00A772D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2E818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3477"/>
    <w:multiLevelType w:val="multilevel"/>
    <w:tmpl w:val="E420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414C4A"/>
    <w:multiLevelType w:val="multilevel"/>
    <w:tmpl w:val="07F4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D23A6D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551874"/>
    <w:multiLevelType w:val="multilevel"/>
    <w:tmpl w:val="A8F6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A006E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CA4CEC"/>
    <w:multiLevelType w:val="hybridMultilevel"/>
    <w:tmpl w:val="6648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037A8"/>
    <w:multiLevelType w:val="multilevel"/>
    <w:tmpl w:val="DF1C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1B27B7"/>
    <w:multiLevelType w:val="hybridMultilevel"/>
    <w:tmpl w:val="7D828B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4E086C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035521"/>
    <w:multiLevelType w:val="multilevel"/>
    <w:tmpl w:val="55F8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C3712F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252574"/>
    <w:multiLevelType w:val="multilevel"/>
    <w:tmpl w:val="0EC8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3967F7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B8758A"/>
    <w:multiLevelType w:val="multilevel"/>
    <w:tmpl w:val="0560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9018007">
    <w:abstractNumId w:val="8"/>
  </w:num>
  <w:num w:numId="2" w16cid:durableId="64454215">
    <w:abstractNumId w:val="6"/>
  </w:num>
  <w:num w:numId="3" w16cid:durableId="70739503">
    <w:abstractNumId w:val="5"/>
  </w:num>
  <w:num w:numId="4" w16cid:durableId="1997487337">
    <w:abstractNumId w:val="4"/>
  </w:num>
  <w:num w:numId="5" w16cid:durableId="1674913388">
    <w:abstractNumId w:val="7"/>
  </w:num>
  <w:num w:numId="6" w16cid:durableId="885948085">
    <w:abstractNumId w:val="3"/>
  </w:num>
  <w:num w:numId="7" w16cid:durableId="362172941">
    <w:abstractNumId w:val="2"/>
  </w:num>
  <w:num w:numId="8" w16cid:durableId="424689419">
    <w:abstractNumId w:val="1"/>
  </w:num>
  <w:num w:numId="9" w16cid:durableId="135220738">
    <w:abstractNumId w:val="0"/>
  </w:num>
  <w:num w:numId="10" w16cid:durableId="1840804571">
    <w:abstractNumId w:val="10"/>
  </w:num>
  <w:num w:numId="11" w16cid:durableId="27142277">
    <w:abstractNumId w:val="14"/>
  </w:num>
  <w:num w:numId="12" w16cid:durableId="296380480">
    <w:abstractNumId w:val="20"/>
  </w:num>
  <w:num w:numId="13" w16cid:durableId="53898048">
    <w:abstractNumId w:val="15"/>
  </w:num>
  <w:num w:numId="14" w16cid:durableId="1006051868">
    <w:abstractNumId w:val="17"/>
  </w:num>
  <w:num w:numId="15" w16cid:durableId="1382171477">
    <w:abstractNumId w:val="18"/>
  </w:num>
  <w:num w:numId="16" w16cid:durableId="811558114">
    <w:abstractNumId w:val="9"/>
  </w:num>
  <w:num w:numId="17" w16cid:durableId="1331642906">
    <w:abstractNumId w:val="22"/>
  </w:num>
  <w:num w:numId="18" w16cid:durableId="70272740">
    <w:abstractNumId w:val="12"/>
  </w:num>
  <w:num w:numId="19" w16cid:durableId="619455261">
    <w:abstractNumId w:val="13"/>
  </w:num>
  <w:num w:numId="20" w16cid:durableId="1812863634">
    <w:abstractNumId w:val="19"/>
  </w:num>
  <w:num w:numId="21" w16cid:durableId="745420062">
    <w:abstractNumId w:val="21"/>
  </w:num>
  <w:num w:numId="22" w16cid:durableId="499389187">
    <w:abstractNumId w:val="11"/>
  </w:num>
  <w:num w:numId="23" w16cid:durableId="11174048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313F"/>
    <w:rsid w:val="00034616"/>
    <w:rsid w:val="0005308C"/>
    <w:rsid w:val="0006063C"/>
    <w:rsid w:val="000D1EBB"/>
    <w:rsid w:val="00105951"/>
    <w:rsid w:val="0013207C"/>
    <w:rsid w:val="0015074B"/>
    <w:rsid w:val="001527E6"/>
    <w:rsid w:val="00180B17"/>
    <w:rsid w:val="00183AA3"/>
    <w:rsid w:val="001A03EF"/>
    <w:rsid w:val="001B3AF4"/>
    <w:rsid w:val="001C4EB7"/>
    <w:rsid w:val="001D1B73"/>
    <w:rsid w:val="00226A0D"/>
    <w:rsid w:val="00245B81"/>
    <w:rsid w:val="002558BA"/>
    <w:rsid w:val="00261BD5"/>
    <w:rsid w:val="00261F61"/>
    <w:rsid w:val="00276472"/>
    <w:rsid w:val="0028730A"/>
    <w:rsid w:val="00287869"/>
    <w:rsid w:val="0029639D"/>
    <w:rsid w:val="002B00CA"/>
    <w:rsid w:val="002B26F4"/>
    <w:rsid w:val="002E46E3"/>
    <w:rsid w:val="00320DEF"/>
    <w:rsid w:val="00326F90"/>
    <w:rsid w:val="0034127C"/>
    <w:rsid w:val="003424DF"/>
    <w:rsid w:val="003739A0"/>
    <w:rsid w:val="00377C89"/>
    <w:rsid w:val="003A300B"/>
    <w:rsid w:val="003C1A5D"/>
    <w:rsid w:val="0042613F"/>
    <w:rsid w:val="00453E13"/>
    <w:rsid w:val="0045636C"/>
    <w:rsid w:val="00497B9B"/>
    <w:rsid w:val="004D5B37"/>
    <w:rsid w:val="0054050C"/>
    <w:rsid w:val="00552EE0"/>
    <w:rsid w:val="00584785"/>
    <w:rsid w:val="00587EF4"/>
    <w:rsid w:val="00613045"/>
    <w:rsid w:val="00646ACA"/>
    <w:rsid w:val="006534F9"/>
    <w:rsid w:val="00681822"/>
    <w:rsid w:val="006C176D"/>
    <w:rsid w:val="00723881"/>
    <w:rsid w:val="0073284E"/>
    <w:rsid w:val="00760B38"/>
    <w:rsid w:val="007641EE"/>
    <w:rsid w:val="0078681A"/>
    <w:rsid w:val="00793019"/>
    <w:rsid w:val="007C7BA6"/>
    <w:rsid w:val="007D59C6"/>
    <w:rsid w:val="007E5B7E"/>
    <w:rsid w:val="0083335F"/>
    <w:rsid w:val="008506DB"/>
    <w:rsid w:val="008774FA"/>
    <w:rsid w:val="00890C8A"/>
    <w:rsid w:val="00893685"/>
    <w:rsid w:val="008B0A45"/>
    <w:rsid w:val="008B5AE0"/>
    <w:rsid w:val="008C0170"/>
    <w:rsid w:val="008E407F"/>
    <w:rsid w:val="008F02CC"/>
    <w:rsid w:val="00924069"/>
    <w:rsid w:val="009240AD"/>
    <w:rsid w:val="00941EA7"/>
    <w:rsid w:val="00945C09"/>
    <w:rsid w:val="00961DF3"/>
    <w:rsid w:val="00962B2B"/>
    <w:rsid w:val="0099589D"/>
    <w:rsid w:val="009A2C9C"/>
    <w:rsid w:val="009C72F7"/>
    <w:rsid w:val="009F3767"/>
    <w:rsid w:val="00A13C28"/>
    <w:rsid w:val="00A239A4"/>
    <w:rsid w:val="00A62538"/>
    <w:rsid w:val="00A772D4"/>
    <w:rsid w:val="00AA1D8D"/>
    <w:rsid w:val="00B05813"/>
    <w:rsid w:val="00B07A21"/>
    <w:rsid w:val="00B07C3A"/>
    <w:rsid w:val="00B22702"/>
    <w:rsid w:val="00B33F55"/>
    <w:rsid w:val="00B47031"/>
    <w:rsid w:val="00B47730"/>
    <w:rsid w:val="00B479CF"/>
    <w:rsid w:val="00B93D9B"/>
    <w:rsid w:val="00BF4389"/>
    <w:rsid w:val="00C06113"/>
    <w:rsid w:val="00C16B64"/>
    <w:rsid w:val="00C266FB"/>
    <w:rsid w:val="00C57ECC"/>
    <w:rsid w:val="00C650E9"/>
    <w:rsid w:val="00C712A7"/>
    <w:rsid w:val="00C92F2A"/>
    <w:rsid w:val="00CA7009"/>
    <w:rsid w:val="00CB0664"/>
    <w:rsid w:val="00CD11C6"/>
    <w:rsid w:val="00CE192A"/>
    <w:rsid w:val="00CE6A91"/>
    <w:rsid w:val="00CF1388"/>
    <w:rsid w:val="00D0059A"/>
    <w:rsid w:val="00D4627E"/>
    <w:rsid w:val="00D943C8"/>
    <w:rsid w:val="00DE7BD2"/>
    <w:rsid w:val="00E1271E"/>
    <w:rsid w:val="00E22566"/>
    <w:rsid w:val="00E66D03"/>
    <w:rsid w:val="00ED0785"/>
    <w:rsid w:val="00F41DEE"/>
    <w:rsid w:val="00F52DC6"/>
    <w:rsid w:val="00F8151E"/>
    <w:rsid w:val="00F941F8"/>
    <w:rsid w:val="00FC693F"/>
    <w:rsid w:val="00F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FC86E"/>
  <w14:defaultImageDpi w14:val="300"/>
  <w15:docId w15:val="{9AB13A0C-FC6B-0545-9FD0-D478AA3D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B00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0CA"/>
    <w:rPr>
      <w:color w:val="605E5C"/>
      <w:shd w:val="clear" w:color="auto" w:fill="E1DFDD"/>
    </w:rPr>
  </w:style>
  <w:style w:type="character" w:styleId="HTMLCode">
    <w:name w:val="HTML Code"/>
    <w:basedOn w:val="DefaultParagraphFont"/>
    <w:uiPriority w:val="99"/>
    <w:semiHidden/>
    <w:unhideWhenUsed/>
    <w:rsid w:val="003739A0"/>
    <w:rPr>
      <w:rFonts w:ascii="Courier New" w:eastAsia="Times New Roman" w:hAnsi="Courier New" w:cs="Courier New"/>
      <w:sz w:val="20"/>
      <w:szCs w:val="20"/>
    </w:rPr>
  </w:style>
  <w:style w:type="paragraph" w:customStyle="1" w:styleId="wprm-recipe-ingredient">
    <w:name w:val="wprm-recipe-ingredient"/>
    <w:basedOn w:val="Normal"/>
    <w:rsid w:val="00287869"/>
    <w:pPr>
      <w:spacing w:before="100" w:beforeAutospacing="1" w:after="100" w:afterAutospacing="1"/>
    </w:pPr>
  </w:style>
  <w:style w:type="character" w:customStyle="1" w:styleId="wprm-recipe-ingredient-amount">
    <w:name w:val="wprm-recipe-ingredient-amount"/>
    <w:basedOn w:val="DefaultParagraphFont"/>
    <w:rsid w:val="00287869"/>
  </w:style>
  <w:style w:type="character" w:customStyle="1" w:styleId="wprm-recipe-ingredient-name">
    <w:name w:val="wprm-recipe-ingredient-name"/>
    <w:basedOn w:val="DefaultParagraphFont"/>
    <w:rsid w:val="00287869"/>
  </w:style>
  <w:style w:type="character" w:customStyle="1" w:styleId="wprm-recipe-ingredient-notes">
    <w:name w:val="wprm-recipe-ingredient-notes"/>
    <w:basedOn w:val="DefaultParagraphFont"/>
    <w:rsid w:val="00287869"/>
  </w:style>
  <w:style w:type="character" w:customStyle="1" w:styleId="wprm-recipe-ingredient-unit">
    <w:name w:val="wprm-recipe-ingredient-unit"/>
    <w:basedOn w:val="DefaultParagraphFont"/>
    <w:rsid w:val="0028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10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9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Scot Reinke</cp:lastModifiedBy>
  <cp:revision>77</cp:revision>
  <cp:lastPrinted>2025-05-11T15:57:00Z</cp:lastPrinted>
  <dcterms:created xsi:type="dcterms:W3CDTF">2013-12-23T23:15:00Z</dcterms:created>
  <dcterms:modified xsi:type="dcterms:W3CDTF">2025-07-16T17:30:00Z</dcterms:modified>
  <cp:category/>
</cp:coreProperties>
</file>