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681BC" w14:textId="77777777" w:rsidR="00A71AD6" w:rsidRPr="00EB63F8" w:rsidRDefault="00785E12">
      <w:pPr>
        <w:pStyle w:val="Heading1"/>
        <w:rPr>
          <w:color w:val="auto"/>
        </w:rPr>
      </w:pPr>
      <w:r w:rsidRPr="00EB63F8">
        <w:rPr>
          <w:color w:val="auto"/>
        </w:rPr>
        <w:t>COVER DESIGN BRIEF: Lady Pirates</w:t>
      </w:r>
    </w:p>
    <w:p w14:paraId="6A4BBB1F" w14:textId="77777777" w:rsidR="00A71AD6" w:rsidRDefault="00785E12">
      <w:r>
        <w:t>Title: Lady Pirates</w:t>
      </w:r>
    </w:p>
    <w:p w14:paraId="76568C72" w14:textId="77777777" w:rsidR="00A71AD6" w:rsidRDefault="00785E12">
      <w:r>
        <w:t>Logline (Front Cover): The tale of Anne Bonny—and the pirates who forged her legend.</w:t>
      </w:r>
    </w:p>
    <w:p w14:paraId="7156D8BD" w14:textId="77777777" w:rsidR="00A71AD6" w:rsidRDefault="00785E12">
      <w:r>
        <w:t>Trim Size: 5.25” x 8” (Standard Paperback)</w:t>
      </w:r>
    </w:p>
    <w:p w14:paraId="2BC5B715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Objective</w:t>
      </w:r>
    </w:p>
    <w:p w14:paraId="5B0D742C" w14:textId="77777777" w:rsidR="00A71AD6" w:rsidRDefault="00785E12">
      <w:r>
        <w:t>Design a striking, professional book cover for Lady Pirates, a historical novella centered on Anne Bonny and her pirate comrades. The design must reflect historical realism while emphasizing character, mood, and action.</w:t>
      </w:r>
    </w:p>
    <w:p w14:paraId="2E2EAA21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Cover Scene – Front</w:t>
      </w:r>
    </w:p>
    <w:p w14:paraId="4F418E47" w14:textId="77777777" w:rsidR="00A71AD6" w:rsidRDefault="00785E12">
      <w:r>
        <w:t>Depict two female pirates back-to-back on the deck of a pirate ship. They are facing unseen enemies on both sides (the enemies don’t have to appear in the image unless rendered subtly, e.g. small, shadowy, or partially opaque). A dog named Charlie sits at their feet—visible, but not dominant.</w:t>
      </w:r>
    </w:p>
    <w:p w14:paraId="20FC0EEA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Composition &amp; Orientation</w:t>
      </w:r>
    </w:p>
    <w:p w14:paraId="00D4E7AD" w14:textId="4806ED59" w:rsidR="00A71AD6" w:rsidRDefault="00785E12">
      <w:r>
        <w:t>Use the attached mockup (“New Version.png”) as a starting point only. It's a rough visual guide and not final quality.</w:t>
      </w:r>
      <w:r>
        <w:br/>
        <w:t>Rotate the pair slightly clockwise—around 15 degrees—for a more dynamic stance.</w:t>
      </w:r>
      <w:r>
        <w:br/>
      </w:r>
      <w:r w:rsidRPr="00DF4269">
        <w:rPr>
          <w:b/>
          <w:bCs/>
        </w:rPr>
        <w:t xml:space="preserve">Anne should be the visually dominant figure (she’s the protagonist) and should appear on the </w:t>
      </w:r>
      <w:r w:rsidR="00DF4269" w:rsidRPr="00DF4269">
        <w:rPr>
          <w:b/>
          <w:bCs/>
        </w:rPr>
        <w:t xml:space="preserve">right. </w:t>
      </w:r>
      <w:r w:rsidRPr="00DF4269">
        <w:rPr>
          <w:b/>
          <w:bCs/>
        </w:rPr>
        <w:br/>
      </w:r>
      <w:r>
        <w:t xml:space="preserve">Mary should appear on the </w:t>
      </w:r>
      <w:r w:rsidR="00DF4269">
        <w:t>left.</w:t>
      </w:r>
      <w:r>
        <w:t xml:space="preserve"> clearly visible and powerful, but slightly secondary.</w:t>
      </w:r>
      <w:r>
        <w:br/>
        <w:t>The mood: determined, fierce, battle-ready. No smiles or casual poses.</w:t>
      </w:r>
    </w:p>
    <w:p w14:paraId="02C881F6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Character Details</w:t>
      </w:r>
    </w:p>
    <w:p w14:paraId="612E70FD" w14:textId="77777777" w:rsidR="00A71AD6" w:rsidRDefault="00785E12">
      <w:pPr>
        <w:pStyle w:val="ListBullet"/>
      </w:pPr>
      <w:r>
        <w:t>Anne Bonny (Redhead)</w:t>
      </w:r>
    </w:p>
    <w:p w14:paraId="4DB18F35" w14:textId="77777777" w:rsidR="00A71AD6" w:rsidRDefault="00785E12">
      <w:pPr>
        <w:pStyle w:val="ListBullet2"/>
      </w:pPr>
      <w:r>
        <w:t>Age: ~20</w:t>
      </w:r>
    </w:p>
    <w:p w14:paraId="2FCFC80F" w14:textId="77777777" w:rsidR="00A71AD6" w:rsidRDefault="00785E12">
      <w:pPr>
        <w:pStyle w:val="ListBullet2"/>
      </w:pPr>
      <w:r>
        <w:t>Origin: Irish</w:t>
      </w:r>
    </w:p>
    <w:p w14:paraId="513ABF31" w14:textId="77777777" w:rsidR="00A71AD6" w:rsidRDefault="00785E12">
      <w:pPr>
        <w:pStyle w:val="ListBullet2"/>
      </w:pPr>
      <w:r>
        <w:t>Look: Classic Irish beauty – wavy red hair (sun-kissed), emerald green eyes, fair skin</w:t>
      </w:r>
    </w:p>
    <w:p w14:paraId="55C5892D" w14:textId="77777777" w:rsidR="00A71AD6" w:rsidRDefault="00785E12">
      <w:pPr>
        <w:pStyle w:val="ListBullet2"/>
      </w:pPr>
      <w:r>
        <w:t>Personality: Bold, youthful, dangerous</w:t>
      </w:r>
    </w:p>
    <w:p w14:paraId="162C5D0A" w14:textId="77777777" w:rsidR="00A71AD6" w:rsidRDefault="00785E12">
      <w:pPr>
        <w:pStyle w:val="ListBullet2"/>
      </w:pPr>
      <w:r>
        <w:t>Sample Models: Keira Knightley (face/shape) + annebonny.jpg (hair)</w:t>
      </w:r>
    </w:p>
    <w:p w14:paraId="3EFA0C5E" w14:textId="77777777" w:rsidR="00A71AD6" w:rsidRDefault="00785E12">
      <w:pPr>
        <w:pStyle w:val="ListBullet2"/>
      </w:pPr>
      <w:r>
        <w:t>Weapons: Two flintlock pistols (circa 1720). These must be era-appropriate—no revolvers or six-shooters. Pistols should be cocked and ready.</w:t>
      </w:r>
    </w:p>
    <w:p w14:paraId="19B953C8" w14:textId="77777777" w:rsidR="00A71AD6" w:rsidRPr="00DF4269" w:rsidRDefault="00785E12">
      <w:pPr>
        <w:pStyle w:val="ListBullet"/>
        <w:rPr>
          <w:b/>
          <w:bCs/>
        </w:rPr>
      </w:pPr>
      <w:r w:rsidRPr="00DF4269">
        <w:rPr>
          <w:b/>
          <w:bCs/>
        </w:rPr>
        <w:t>Mary Read (Brunette)</w:t>
      </w:r>
    </w:p>
    <w:p w14:paraId="75CFED21" w14:textId="77777777" w:rsidR="00A71AD6" w:rsidRDefault="00785E12">
      <w:pPr>
        <w:pStyle w:val="ListBullet2"/>
      </w:pPr>
      <w:r>
        <w:t>More androgynous or masculine—striking rather than delicate</w:t>
      </w:r>
    </w:p>
    <w:p w14:paraId="44C90426" w14:textId="77777777" w:rsidR="00A71AD6" w:rsidRDefault="00785E12">
      <w:pPr>
        <w:pStyle w:val="ListBullet2"/>
      </w:pPr>
      <w:r>
        <w:t>Background: Experienced sailor, ex-cavalry, skilled in combat</w:t>
      </w:r>
    </w:p>
    <w:p w14:paraId="6EB0F4B4" w14:textId="619411A2" w:rsidR="00A71AD6" w:rsidRDefault="00785E12">
      <w:pPr>
        <w:pStyle w:val="ListBullet2"/>
      </w:pPr>
      <w:r>
        <w:t>Hair: Brunette</w:t>
      </w:r>
      <w:r w:rsidR="00DF4269">
        <w:t xml:space="preserve">. Age about </w:t>
      </w:r>
      <w:proofErr w:type="gramStart"/>
      <w:r w:rsidR="00DF4269">
        <w:t>30</w:t>
      </w:r>
      <w:proofErr w:type="gramEnd"/>
      <w:r w:rsidR="00DF4269">
        <w:t xml:space="preserve">. </w:t>
      </w:r>
    </w:p>
    <w:p w14:paraId="15A8817F" w14:textId="77777777" w:rsidR="00A71AD6" w:rsidRDefault="00785E12">
      <w:pPr>
        <w:pStyle w:val="ListBullet2"/>
      </w:pPr>
      <w:r>
        <w:lastRenderedPageBreak/>
        <w:t>Sample Models: Winona Ryder, Carrie-Ann Moss</w:t>
      </w:r>
    </w:p>
    <w:p w14:paraId="7C7CB262" w14:textId="77777777" w:rsidR="00A71AD6" w:rsidRDefault="00785E12">
      <w:pPr>
        <w:pStyle w:val="ListBullet2"/>
      </w:pPr>
      <w:r>
        <w:t>Outfit: Faded military jacket (authentic to 1700s), with brass buttons that gleam</w:t>
      </w:r>
    </w:p>
    <w:p w14:paraId="56D46438" w14:textId="77777777" w:rsidR="00A71AD6" w:rsidRDefault="00785E12">
      <w:pPr>
        <w:pStyle w:val="ListBullet2"/>
      </w:pPr>
      <w:r>
        <w:t>Weapons: Two swords—ideally a sabre in one hand and a cutlass in the other</w:t>
      </w:r>
    </w:p>
    <w:p w14:paraId="2D1593AF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Costuming &amp; Accessories</w:t>
      </w:r>
    </w:p>
    <w:p w14:paraId="2FCF6429" w14:textId="14D4F9A3" w:rsidR="00A71AD6" w:rsidRDefault="00785E12">
      <w:r>
        <w:t xml:space="preserve">Hats: </w:t>
      </w:r>
      <w:r w:rsidRPr="00DF4269">
        <w:rPr>
          <w:b/>
          <w:bCs/>
        </w:rPr>
        <w:t>Both women wear tricorns</w:t>
      </w:r>
      <w:r>
        <w:t xml:space="preserve"> (three-cornered pirate hats)</w:t>
      </w:r>
      <w:r>
        <w:br/>
        <w:t>No cowboy hats under any circumstances</w:t>
      </w:r>
      <w:r>
        <w:br/>
        <w:t>Anne’s jacket: Dark in tone (can be deep navy, charcoal, or ebony), but not necessarily black</w:t>
      </w:r>
      <w:r>
        <w:br/>
        <w:t>Mary’s jacket: Military-style, faded navy or royal blue, with shining brass buttons</w:t>
      </w:r>
      <w:r w:rsidR="00DF4269">
        <w:t xml:space="preserve">. You could give her a stripe on the shoulder. She was a Captain in the cavalry. </w:t>
      </w:r>
    </w:p>
    <w:p w14:paraId="42424C97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Dog: Charlie</w:t>
      </w:r>
    </w:p>
    <w:p w14:paraId="04811294" w14:textId="462D3CAC" w:rsidR="00A71AD6" w:rsidRDefault="00785E12">
      <w:r>
        <w:t>Important but subtle visual element.</w:t>
      </w:r>
      <w:r w:rsidR="00DF4269">
        <w:t xml:space="preserve"> He was probably a mutt. </w:t>
      </w:r>
      <w:r>
        <w:br/>
        <w:t>Charlie should appear near their feet, small and low-key.</w:t>
      </w:r>
      <w:r>
        <w:br/>
        <w:t>Do not let the dog become a visual focus.</w:t>
      </w:r>
    </w:p>
    <w:p w14:paraId="66B26372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Text Elements</w:t>
      </w:r>
    </w:p>
    <w:p w14:paraId="649E08A5" w14:textId="77777777" w:rsidR="00A71AD6" w:rsidRDefault="00785E12">
      <w:r>
        <w:t>Title: Lady Pirates</w:t>
      </w:r>
      <w:r>
        <w:br/>
        <w:t>Use the same font as the mockup, or suggest alternatives if better suited</w:t>
      </w:r>
      <w:r>
        <w:br/>
        <w:t>Ensure legibility against the background</w:t>
      </w:r>
    </w:p>
    <w:p w14:paraId="1DBE81ED" w14:textId="77777777" w:rsidR="00A71AD6" w:rsidRDefault="00785E12">
      <w:r>
        <w:t>Logline (Front Cover): The tale of Anne Bonny—and the pirates who forged her legend.</w:t>
      </w:r>
      <w:r>
        <w:br/>
        <w:t>This is critical. The logline from the mockup is incorrect—use only this version.</w:t>
      </w:r>
    </w:p>
    <w:p w14:paraId="308B2EBA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Back Cover (Phase 2)</w:t>
      </w:r>
    </w:p>
    <w:p w14:paraId="668C4FF0" w14:textId="77777777" w:rsidR="00A71AD6" w:rsidRDefault="00785E12">
      <w:r>
        <w:t>Placeholder idea: Jack Rackham’s pirate flag—a skull above two crossed cutlasses—may appear here. We'll finalize the back design after approving the front.</w:t>
      </w:r>
    </w:p>
    <w:p w14:paraId="2FE39722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Tone and Expectation</w:t>
      </w:r>
    </w:p>
    <w:p w14:paraId="4929D13D" w14:textId="43C15302" w:rsidR="00A71AD6" w:rsidRDefault="00785E12">
      <w:r>
        <w:t>This isn’t a fantasy or lighthearted romp. It’s grounded, gritty, and empowering. Think real women, real danger, real legend. Historical accuracy matters. But visual impact and clarity are essential.</w:t>
      </w:r>
      <w:r w:rsidR="00460D9D">
        <w:t xml:space="preserve"> These were real people. </w:t>
      </w:r>
    </w:p>
    <w:p w14:paraId="644CDB7D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Files Attached</w:t>
      </w:r>
    </w:p>
    <w:p w14:paraId="738D2B71" w14:textId="77777777" w:rsidR="00A71AD6" w:rsidRDefault="00785E12">
      <w:r>
        <w:t>- New Version.png (mockup)</w:t>
      </w:r>
      <w:r>
        <w:br/>
        <w:t>- annebonny.jpg</w:t>
      </w:r>
      <w:r>
        <w:br/>
        <w:t>- KeiraKnightley.jpg</w:t>
      </w:r>
      <w:r>
        <w:br/>
        <w:t>- Optional: additional reference photos if needed</w:t>
      </w:r>
    </w:p>
    <w:p w14:paraId="09C87083" w14:textId="77777777" w:rsidR="00A71AD6" w:rsidRPr="00EB63F8" w:rsidRDefault="00785E12">
      <w:pPr>
        <w:pStyle w:val="Heading2"/>
        <w:rPr>
          <w:color w:val="auto"/>
        </w:rPr>
      </w:pPr>
      <w:r w:rsidRPr="00EB63F8">
        <w:rPr>
          <w:color w:val="auto"/>
        </w:rPr>
        <w:t>Optional Note to Artist</w:t>
      </w:r>
    </w:p>
    <w:p w14:paraId="6990F8C6" w14:textId="0003C956" w:rsidR="00A71AD6" w:rsidRDefault="00785E12">
      <w:r>
        <w:t xml:space="preserve">Creative input is welcome, but the characters and historical </w:t>
      </w:r>
      <w:r w:rsidR="00460D9D">
        <w:t xml:space="preserve">consistency is paramount. </w:t>
      </w:r>
      <w:r>
        <w:t>If possible, provide rough sketches for approval before proceeding to final artwork.</w:t>
      </w:r>
      <w:r w:rsidR="00460D9D">
        <w:t xml:space="preserve"> </w:t>
      </w:r>
    </w:p>
    <w:p w14:paraId="1D170C71" w14:textId="01A53C40" w:rsidR="00EB63F8" w:rsidRDefault="00EB63F8">
      <w:r>
        <w:t xml:space="preserve">Lemme know if you have any questions, at all. </w:t>
      </w:r>
    </w:p>
    <w:sectPr w:rsidR="00EB63F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76371399">
    <w:abstractNumId w:val="8"/>
  </w:num>
  <w:num w:numId="2" w16cid:durableId="1821380872">
    <w:abstractNumId w:val="6"/>
  </w:num>
  <w:num w:numId="3" w16cid:durableId="1857308121">
    <w:abstractNumId w:val="5"/>
  </w:num>
  <w:num w:numId="4" w16cid:durableId="673533130">
    <w:abstractNumId w:val="4"/>
  </w:num>
  <w:num w:numId="5" w16cid:durableId="878399678">
    <w:abstractNumId w:val="7"/>
  </w:num>
  <w:num w:numId="6" w16cid:durableId="294723329">
    <w:abstractNumId w:val="3"/>
  </w:num>
  <w:num w:numId="7" w16cid:durableId="267780394">
    <w:abstractNumId w:val="2"/>
  </w:num>
  <w:num w:numId="8" w16cid:durableId="152182403">
    <w:abstractNumId w:val="1"/>
  </w:num>
  <w:num w:numId="9" w16cid:durableId="116970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60D9D"/>
    <w:rsid w:val="00785E12"/>
    <w:rsid w:val="00976CF6"/>
    <w:rsid w:val="00A71AD6"/>
    <w:rsid w:val="00AA1D8D"/>
    <w:rsid w:val="00B47730"/>
    <w:rsid w:val="00CB0664"/>
    <w:rsid w:val="00DF4269"/>
    <w:rsid w:val="00EB63F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C2FEF"/>
  <w14:defaultImageDpi w14:val="300"/>
  <w15:docId w15:val="{E7D014E7-33E1-4524-AE71-796B6838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Peter C. Labrie</cp:lastModifiedBy>
  <cp:revision>5</cp:revision>
  <dcterms:created xsi:type="dcterms:W3CDTF">2025-06-28T18:36:00Z</dcterms:created>
  <dcterms:modified xsi:type="dcterms:W3CDTF">2025-06-28T18:49:00Z</dcterms:modified>
  <cp:category/>
</cp:coreProperties>
</file>