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Vehicle Wrap Design Brief</w:t>
      </w:r>
    </w:p>
    <w:p>
      <w:pPr>
        <w:pStyle w:val="Heading1"/>
      </w:pPr>
      <w:r>
        <w:t>Business Name:</w:t>
      </w:r>
    </w:p>
    <w:p>
      <w:r>
        <w:t>Smile Property Group Pty Ltd</w:t>
      </w:r>
    </w:p>
    <w:p>
      <w:pPr>
        <w:pStyle w:val="Heading1"/>
      </w:pPr>
      <w:r>
        <w:t>Industry:</w:t>
      </w:r>
    </w:p>
    <w:p>
      <w:r>
        <w:t>Commercial Cleaning &amp; Property Maintenance</w:t>
      </w:r>
    </w:p>
    <w:p>
      <w:pPr>
        <w:pStyle w:val="Heading1"/>
      </w:pPr>
      <w:r>
        <w:t>Vehicle:</w:t>
      </w:r>
    </w:p>
    <w:p>
      <w:r>
        <w:t>2024 Hyundai Venue (latest model)</w:t>
      </w:r>
    </w:p>
    <w:p>
      <w:pPr>
        <w:pStyle w:val="Heading1"/>
      </w:pPr>
      <w:r>
        <w:t>Objective:</w:t>
      </w:r>
    </w:p>
    <w:p>
      <w:r>
        <w:t>We are seeking a full vehicle wrap design for our Hyundai Venue that reflects our modern, trustworthy, and professional brand. The wrap should build on a recent concept we love (see attachments), featuring a geometric abstract blue theme, modern typography, and a clean integration of our brand elements.</w:t>
      </w:r>
    </w:p>
    <w:p>
      <w:pPr>
        <w:pStyle w:val="Heading1"/>
      </w:pPr>
      <w:r>
        <w:t>Design Requirements:</w:t>
      </w:r>
    </w:p>
    <w:p>
      <w:r>
        <w:t>1. Main Design Style:</w:t>
      </w:r>
    </w:p>
    <w:p>
      <w:pPr>
        <w:pStyle w:val="ListBullet"/>
      </w:pPr>
      <w:r>
        <w:t>- Blue-toned low-poly geometric pattern</w:t>
        <w:br/>
        <w:t>- Abstract wave/facet transitions, especially over the sides and hood</w:t>
        <w:br/>
        <w:t>- A clean white space mid-vehicle to allow the logo to sit clearly and stand out</w:t>
      </w:r>
    </w:p>
    <w:p>
      <w:r>
        <w:t>2. Branding Elements:</w:t>
      </w:r>
    </w:p>
    <w:p>
      <w:pPr>
        <w:pStyle w:val="ListBullet"/>
      </w:pPr>
      <w:r>
        <w:t>- Integrate the Smile Property Group logo clearly and professionally (logo files attached)</w:t>
        <w:br/>
        <w:t>- Use modern fonts and spacing to reflect a clean, high-end aesthetic</w:t>
        <w:br/>
        <w:t>- Match brand colors as seen on our business card (white, deep blue, grey)</w:t>
      </w:r>
    </w:p>
    <w:p>
      <w:r>
        <w:t>3. Text to Include on Sides:</w:t>
      </w:r>
    </w:p>
    <w:p>
      <w:r>
        <w:t>Commercial Cleaning</w:t>
        <w:br/>
        <w:t>Facilities Maintenance</w:t>
        <w:br/>
        <w:t>Gardening &amp; Grounds</w:t>
        <w:br/>
        <w:t>www.smileproperty.com.au</w:t>
      </w:r>
    </w:p>
    <w:p>
      <w:r>
        <w:t>4. Wrap Coverage:</w:t>
      </w:r>
    </w:p>
    <w:p>
      <w:pPr>
        <w:pStyle w:val="ListBullet"/>
      </w:pPr>
      <w:r>
        <w:t>- Full wrap: bonnet, both sides, rear</w:t>
        <w:br/>
        <w:t>- Optional subtle hood branding with just 'Smile' in script font</w:t>
      </w:r>
    </w:p>
    <w:p>
      <w:r>
        <w:t>5. Photoshop Mockups:</w:t>
      </w:r>
    </w:p>
    <w:p>
      <w:pPr>
        <w:pStyle w:val="ListBullet"/>
      </w:pPr>
      <w:r>
        <w:t>- We would like 4–5 realistic angles of the vehicle (front ¾, side, rear, overhead, and close-up detail)</w:t>
        <w:br/>
        <w:t>- Use the latest generation Hyundai Venue photos for accuracy</w:t>
      </w:r>
    </w:p>
    <w:p>
      <w:r>
        <w:t>6. Feel &amp; Tone:</w:t>
      </w:r>
    </w:p>
    <w:p>
      <w:pPr>
        <w:pStyle w:val="ListBullet"/>
      </w:pPr>
      <w:r>
        <w:t>- Clean, fresh, modern</w:t>
        <w:br/>
        <w:t>- Trustworthy and professional, but approachable</w:t>
      </w:r>
    </w:p>
    <w:p>
      <w:pPr>
        <w:pStyle w:val="Heading1"/>
      </w:pPr>
      <w:r>
        <w:t>Deliverables:</w:t>
      </w:r>
    </w:p>
    <w:p>
      <w:pPr>
        <w:pStyle w:val="ListBullet"/>
      </w:pPr>
      <w:r>
        <w:t>- High-resolution wrap mockups (5 angles minimum)</w:t>
        <w:br/>
        <w:t>- Print-ready design files (preferably AI, PSD, or EPS)</w:t>
        <w:br/>
        <w:t>- Vehicle template file layered for signwriter use</w:t>
        <w:br/>
        <w:t>- Color codes and font choices</w:t>
      </w:r>
    </w:p>
    <w:p>
      <w:pPr>
        <w:pStyle w:val="Heading1"/>
      </w:pPr>
      <w:r>
        <w:t>Attached Files:</w:t>
      </w:r>
    </w:p>
    <w:p>
      <w:pPr>
        <w:pStyle w:val="ListBullet"/>
      </w:pPr>
      <w:r>
        <w:t>- Logo (Smile + Property Group text separated)</w:t>
        <w:br/>
        <w:t>- Sample wrap concept we love</w:t>
        <w:br/>
        <w:t>- Business card for style reference</w:t>
        <w:br/>
        <w:t>- Reference images of preferred wraps</w:t>
      </w:r>
    </w:p>
    <w:p>
      <w:pPr>
        <w:pStyle w:val="Heading1"/>
      </w:pPr>
      <w:r>
        <w:t>Additional Notes:</w:t>
      </w:r>
    </w:p>
    <w:p>
      <w:r>
        <w:t>We’re a growing company expanding across Queensland and Tasmania and want our vehicle to reflect the confidence and quality we bring to every site.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