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AE351" w14:textId="28E45572" w:rsidR="00C650E9" w:rsidRPr="00C650E9" w:rsidRDefault="00C650E9" w:rsidP="00C650E9">
      <w:pPr>
        <w:spacing w:before="100" w:beforeAutospacing="1" w:after="100" w:afterAutospacing="1"/>
        <w:outlineLvl w:val="1"/>
        <w:rPr>
          <w:b/>
          <w:bCs/>
          <w:sz w:val="36"/>
          <w:szCs w:val="36"/>
        </w:rPr>
      </w:pPr>
      <w:r w:rsidRPr="00C650E9">
        <w:rPr>
          <w:b/>
          <w:bCs/>
          <w:sz w:val="36"/>
          <w:szCs w:val="36"/>
        </w:rPr>
        <w:t xml:space="preserve">Project Overview – El Picante </w:t>
      </w:r>
      <w:r w:rsidR="003A300B">
        <w:rPr>
          <w:b/>
          <w:bCs/>
          <w:sz w:val="36"/>
          <w:szCs w:val="36"/>
        </w:rPr>
        <w:t xml:space="preserve">Diablo </w:t>
      </w:r>
      <w:r w:rsidRPr="00C650E9">
        <w:rPr>
          <w:b/>
          <w:bCs/>
          <w:sz w:val="36"/>
          <w:szCs w:val="36"/>
        </w:rPr>
        <w:t xml:space="preserve">Salsa </w:t>
      </w:r>
      <w:r w:rsidR="003A300B">
        <w:rPr>
          <w:b/>
          <w:bCs/>
          <w:sz w:val="36"/>
          <w:szCs w:val="36"/>
        </w:rPr>
        <w:t>Label</w:t>
      </w:r>
    </w:p>
    <w:p w14:paraId="74182863" w14:textId="03D9B83C" w:rsidR="00C650E9" w:rsidRDefault="00C650E9" w:rsidP="00C650E9">
      <w:pPr>
        <w:spacing w:before="100" w:beforeAutospacing="1" w:after="100" w:afterAutospacing="1"/>
      </w:pPr>
      <w:r w:rsidRPr="00C650E9">
        <w:t xml:space="preserve">Summit Food Company is </w:t>
      </w:r>
      <w:r w:rsidR="003A300B">
        <w:t>company</w:t>
      </w:r>
      <w:r w:rsidRPr="00C650E9">
        <w:t xml:space="preserve"> launchin</w:t>
      </w:r>
      <w:r w:rsidR="006534F9">
        <w:t>g its</w:t>
      </w:r>
      <w:r w:rsidRPr="00C650E9">
        <w:t xml:space="preserve"> </w:t>
      </w:r>
      <w:r w:rsidR="003A300B">
        <w:t>second</w:t>
      </w:r>
      <w:r w:rsidRPr="00C650E9">
        <w:t xml:space="preserve"> product line — </w:t>
      </w:r>
      <w:r w:rsidRPr="006534F9">
        <w:rPr>
          <w:b/>
          <w:bCs/>
        </w:rPr>
        <w:t xml:space="preserve">El Picante </w:t>
      </w:r>
      <w:r w:rsidR="003A300B" w:rsidRPr="006534F9">
        <w:rPr>
          <w:b/>
          <w:bCs/>
        </w:rPr>
        <w:t xml:space="preserve">Diablo </w:t>
      </w:r>
      <w:r w:rsidRPr="006534F9">
        <w:rPr>
          <w:b/>
          <w:bCs/>
        </w:rPr>
        <w:t>Salsa</w:t>
      </w:r>
      <w:r w:rsidRPr="00C650E9">
        <w:t xml:space="preserve">. We </w:t>
      </w:r>
      <w:r w:rsidR="003A300B">
        <w:t xml:space="preserve">need </w:t>
      </w:r>
      <w:r w:rsidRPr="00C650E9">
        <w:t>a</w:t>
      </w:r>
      <w:r w:rsidR="003A300B">
        <w:t xml:space="preserve"> label</w:t>
      </w:r>
      <w:r w:rsidR="0099589D">
        <w:t xml:space="preserve"> that </w:t>
      </w:r>
      <w:r w:rsidRPr="00C650E9">
        <w:t>closely emulate</w:t>
      </w:r>
      <w:r w:rsidR="0099589D">
        <w:t>s</w:t>
      </w:r>
      <w:r w:rsidRPr="00C650E9">
        <w:t xml:space="preserve"> the attached </w:t>
      </w:r>
      <w:r w:rsidR="003A300B">
        <w:rPr>
          <w:b/>
          <w:bCs/>
        </w:rPr>
        <w:t xml:space="preserve">El Picante </w:t>
      </w:r>
      <w:r w:rsidR="0099589D">
        <w:rPr>
          <w:b/>
          <w:bCs/>
        </w:rPr>
        <w:t>All-Natural</w:t>
      </w:r>
      <w:r w:rsidR="003A300B">
        <w:rPr>
          <w:b/>
          <w:bCs/>
        </w:rPr>
        <w:t xml:space="preserve"> Salsa </w:t>
      </w:r>
      <w:r w:rsidR="0099589D">
        <w:t>label f</w:t>
      </w:r>
      <w:r w:rsidRPr="00C650E9">
        <w:t>or layout inspiration and follow</w:t>
      </w:r>
      <w:r w:rsidR="0099589D">
        <w:t>s</w:t>
      </w:r>
      <w:r w:rsidRPr="00C650E9">
        <w:t xml:space="preserve"> our existing color and brand guidelines</w:t>
      </w:r>
      <w:r w:rsidR="003A300B">
        <w:t xml:space="preserve"> as described</w:t>
      </w:r>
      <w:r w:rsidRPr="00C650E9">
        <w:t>.</w:t>
      </w:r>
    </w:p>
    <w:p w14:paraId="712F8478" w14:textId="77777777" w:rsidR="0054050C" w:rsidRPr="00C650E9" w:rsidRDefault="00B233DA" w:rsidP="0054050C">
      <w:r>
        <w:rPr>
          <w:noProof/>
        </w:rPr>
        <w:pict w14:anchorId="43738414">
          <v:rect id="_x0000_i1029" alt="" style="width:267.25pt;height:.05pt;mso-width-percent:0;mso-height-percent:0;mso-width-percent:0;mso-height-percent:0" o:hrpct="571" o:hralign="center" o:hrstd="t" o:hr="t" fillcolor="#a0a0a0" stroked="f"/>
        </w:pict>
      </w:r>
    </w:p>
    <w:p w14:paraId="46F9E77B" w14:textId="2D96E713" w:rsidR="0054050C" w:rsidRPr="00C650E9" w:rsidRDefault="003A300B" w:rsidP="0054050C">
      <w:pPr>
        <w:spacing w:before="100" w:beforeAutospacing="1" w:after="100" w:afterAutospacing="1"/>
        <w:outlineLvl w:val="1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Label</w:t>
      </w:r>
      <w:r w:rsidR="0054050C">
        <w:rPr>
          <w:b/>
          <w:bCs/>
          <w:sz w:val="36"/>
          <w:szCs w:val="36"/>
        </w:rPr>
        <w:t xml:space="preserve"> Dimensions</w:t>
      </w:r>
    </w:p>
    <w:p w14:paraId="7C322522" w14:textId="4809C77C" w:rsidR="0054050C" w:rsidRPr="00C650E9" w:rsidRDefault="0054050C" w:rsidP="0054050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Height and Width</w:t>
      </w:r>
    </w:p>
    <w:p w14:paraId="1AD32F95" w14:textId="0FDC0C0F" w:rsidR="00BC1FB6" w:rsidRDefault="003A300B" w:rsidP="00BC1FB6">
      <w:pPr>
        <w:pStyle w:val="ListParagraph"/>
        <w:numPr>
          <w:ilvl w:val="0"/>
          <w:numId w:val="13"/>
        </w:numPr>
        <w:spacing w:before="100" w:beforeAutospacing="1" w:after="100" w:afterAutospacing="1"/>
      </w:pPr>
      <w:r>
        <w:t>2.7</w:t>
      </w:r>
      <w:r w:rsidR="0054050C">
        <w:t xml:space="preserve">5”x </w:t>
      </w:r>
      <w:r>
        <w:t>8.5</w:t>
      </w:r>
      <w:r w:rsidR="0054050C">
        <w:t>”</w:t>
      </w:r>
    </w:p>
    <w:p w14:paraId="5DD24105" w14:textId="0D7135A5" w:rsidR="00C650E9" w:rsidRPr="00C650E9" w:rsidRDefault="00B233DA" w:rsidP="001B3AF4">
      <w:pPr>
        <w:spacing w:before="100" w:beforeAutospacing="1" w:after="100" w:afterAutospacing="1"/>
        <w:ind w:left="360"/>
      </w:pPr>
      <w:r>
        <w:rPr>
          <w:noProof/>
        </w:rPr>
        <w:pict w14:anchorId="33B9BA70">
          <v:rect id="_x0000_i1028" alt="" style="width:243pt;height:.05pt;mso-width-percent:0;mso-height-percent:0;mso-width-percent:0;mso-height-percent:0" o:hrpct="540" o:hralign="center" o:hrstd="t" o:hr="t" fillcolor="#a0a0a0" stroked="f"/>
        </w:pict>
      </w:r>
    </w:p>
    <w:p w14:paraId="66153B99" w14:textId="10E6AD5B" w:rsidR="00C650E9" w:rsidRPr="00C650E9" w:rsidRDefault="00C650E9" w:rsidP="00C650E9">
      <w:pPr>
        <w:spacing w:before="100" w:beforeAutospacing="1" w:after="100" w:afterAutospacing="1"/>
        <w:outlineLvl w:val="1"/>
        <w:rPr>
          <w:b/>
          <w:bCs/>
          <w:sz w:val="36"/>
          <w:szCs w:val="36"/>
        </w:rPr>
      </w:pPr>
      <w:r w:rsidRPr="00C650E9">
        <w:rPr>
          <w:b/>
          <w:bCs/>
          <w:sz w:val="36"/>
          <w:szCs w:val="36"/>
        </w:rPr>
        <w:t>Panel Descriptions</w:t>
      </w:r>
    </w:p>
    <w:p w14:paraId="55D6C750" w14:textId="77777777" w:rsidR="00961DF3" w:rsidRPr="00C650E9" w:rsidRDefault="00961DF3" w:rsidP="00961DF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Front </w:t>
      </w:r>
      <w:r w:rsidRPr="00C650E9">
        <w:rPr>
          <w:b/>
          <w:bCs/>
          <w:sz w:val="27"/>
          <w:szCs w:val="27"/>
        </w:rPr>
        <w:t>Panel</w:t>
      </w:r>
    </w:p>
    <w:p w14:paraId="2BA92C9E" w14:textId="77777777" w:rsidR="00961DF3" w:rsidRDefault="00961DF3" w:rsidP="00961DF3">
      <w:pPr>
        <w:pStyle w:val="ListParagraph"/>
        <w:numPr>
          <w:ilvl w:val="0"/>
          <w:numId w:val="13"/>
        </w:numPr>
        <w:spacing w:before="100" w:beforeAutospacing="1" w:after="100" w:afterAutospacing="1"/>
      </w:pPr>
      <w:r>
        <w:t>In lower section change “MEDIUM” to “HOT”.</w:t>
      </w:r>
    </w:p>
    <w:p w14:paraId="24E3E50C" w14:textId="3CE3DE27" w:rsidR="00961DF3" w:rsidRPr="00961DF3" w:rsidRDefault="00961DF3" w:rsidP="00961DF3">
      <w:pPr>
        <w:pStyle w:val="ListParagraph"/>
        <w:numPr>
          <w:ilvl w:val="0"/>
          <w:numId w:val="13"/>
        </w:numPr>
        <w:spacing w:before="100" w:beforeAutospacing="1" w:after="100" w:afterAutospacing="1"/>
      </w:pPr>
      <w:r>
        <w:t>In middle section change “</w:t>
      </w:r>
      <w:r w:rsidR="00FD6A7D">
        <w:t>ALL NATURAL</w:t>
      </w:r>
      <w:r>
        <w:t>” to “DIABLO HOT”</w:t>
      </w:r>
    </w:p>
    <w:p w14:paraId="0D97F08D" w14:textId="722F8A92" w:rsidR="00961DF3" w:rsidRPr="00961DF3" w:rsidRDefault="00961DF3" w:rsidP="00961DF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61DF3">
        <w:rPr>
          <w:b/>
          <w:bCs/>
          <w:sz w:val="27"/>
          <w:szCs w:val="27"/>
        </w:rPr>
        <w:t>Left Side Panel</w:t>
      </w:r>
    </w:p>
    <w:p w14:paraId="7EA4A0E3" w14:textId="318F0AAF" w:rsidR="00C712A7" w:rsidRDefault="00961DF3" w:rsidP="00C712A7">
      <w:pPr>
        <w:pStyle w:val="ListParagraph"/>
        <w:numPr>
          <w:ilvl w:val="0"/>
          <w:numId w:val="13"/>
        </w:numPr>
        <w:spacing w:before="100" w:beforeAutospacing="1" w:after="100" w:afterAutospacing="1"/>
      </w:pPr>
      <w:r>
        <w:t xml:space="preserve">Update the UPC code to new one </w:t>
      </w:r>
      <w:r w:rsidRPr="005F147C">
        <w:t>860013959623</w:t>
      </w:r>
      <w:r>
        <w:t>:</w:t>
      </w:r>
    </w:p>
    <w:p w14:paraId="3BD07E63" w14:textId="4C0EB093" w:rsidR="00584785" w:rsidRDefault="00961DF3" w:rsidP="00961DF3">
      <w:pPr>
        <w:spacing w:before="100" w:beforeAutospacing="1" w:after="100" w:afterAutospacing="1"/>
      </w:pPr>
      <w:r>
        <w:rPr>
          <w:noProof/>
        </w:rPr>
        <w:drawing>
          <wp:inline distT="0" distB="0" distL="0" distR="0" wp14:anchorId="2414422E" wp14:editId="3F836E5C">
            <wp:extent cx="1384300" cy="927100"/>
            <wp:effectExtent l="0" t="0" r="0" b="0"/>
            <wp:docPr id="1094666439" name="Picture 3" descr="A close-up of a bar cod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666439" name="Picture 3" descr="A close-up of a bar code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5CF05" w14:textId="77777777" w:rsidR="00E01A51" w:rsidRDefault="00E01A51" w:rsidP="00961DF3">
      <w:pPr>
        <w:spacing w:before="100" w:beforeAutospacing="1" w:after="100" w:afterAutospacing="1"/>
      </w:pPr>
    </w:p>
    <w:p w14:paraId="4F786FCD" w14:textId="4B2B793D" w:rsidR="00584785" w:rsidRPr="00584785" w:rsidRDefault="00B233DA" w:rsidP="00584785">
      <w:r>
        <w:rPr>
          <w:noProof/>
        </w:rPr>
        <w:pict w14:anchorId="5DD6F4F2">
          <v:rect id="_x0000_i1027" alt="" style="width:267.25pt;height:.05pt;mso-width-percent:0;mso-height-percent:0;mso-width-percent:0;mso-height-percent:0" o:hrpct="571" o:hralign="center" o:hrstd="t" o:hr="t" fillcolor="#a0a0a0" stroked="f"/>
        </w:pict>
      </w:r>
    </w:p>
    <w:p w14:paraId="0FE8A25A" w14:textId="77777777" w:rsidR="00E01A51" w:rsidRPr="00C650E9" w:rsidRDefault="00E01A51" w:rsidP="00E01A51">
      <w:pPr>
        <w:spacing w:before="100" w:beforeAutospacing="1" w:after="100" w:afterAutospacing="1"/>
        <w:outlineLvl w:val="1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Label Colors</w:t>
      </w:r>
    </w:p>
    <w:p w14:paraId="6AA90932" w14:textId="77777777" w:rsidR="00E01A51" w:rsidRPr="00C650E9" w:rsidRDefault="00E01A51" w:rsidP="00E01A51">
      <w:pPr>
        <w:pStyle w:val="ListParagraph"/>
        <w:numPr>
          <w:ilvl w:val="0"/>
          <w:numId w:val="13"/>
        </w:numPr>
        <w:spacing w:before="100" w:beforeAutospacing="1" w:after="100" w:afterAutospacing="1"/>
      </w:pPr>
      <w:r>
        <w:t>Designer will create a bold, eye-catching label using a heat-inspired color palette.</w:t>
      </w:r>
    </w:p>
    <w:p w14:paraId="71D2AD56" w14:textId="77777777" w:rsidR="00E01A51" w:rsidRPr="00C650E9" w:rsidRDefault="00B233DA" w:rsidP="00E01A51">
      <w:pPr>
        <w:spacing w:before="100" w:beforeAutospacing="1" w:after="100" w:afterAutospacing="1"/>
        <w:ind w:left="360"/>
      </w:pPr>
      <w:r>
        <w:rPr>
          <w:noProof/>
        </w:rPr>
        <w:pict w14:anchorId="3A50A4D8">
          <v:rect id="_x0000_i1026" alt="" style="width:233.55pt;height:.05pt;mso-width-percent:0;mso-height-percent:0;mso-width-percent:0;mso-height-percent:0" o:hrpct="519" o:hralign="center" o:hrstd="t" o:hr="t" fillcolor="#a0a0a0" stroked="f"/>
        </w:pict>
      </w:r>
    </w:p>
    <w:p w14:paraId="0763E389" w14:textId="77777777" w:rsidR="00CE6A91" w:rsidRPr="00CE6A91" w:rsidRDefault="00CE6A91" w:rsidP="00CE6A91">
      <w:pPr>
        <w:spacing w:before="100" w:beforeAutospacing="1" w:after="100" w:afterAutospacing="1"/>
        <w:outlineLvl w:val="1"/>
        <w:rPr>
          <w:b/>
          <w:bCs/>
          <w:sz w:val="36"/>
          <w:szCs w:val="36"/>
        </w:rPr>
      </w:pPr>
      <w:r w:rsidRPr="00CE6A91">
        <w:rPr>
          <w:b/>
          <w:bCs/>
          <w:sz w:val="36"/>
          <w:szCs w:val="36"/>
        </w:rPr>
        <w:lastRenderedPageBreak/>
        <w:t>Color Palette (HEX Codes)</w:t>
      </w:r>
    </w:p>
    <w:p w14:paraId="1E1CC461" w14:textId="04895453" w:rsidR="00CE6A91" w:rsidRDefault="00CE6A91" w:rsidP="00CE6A91">
      <w:pPr>
        <w:spacing w:before="100" w:beforeAutospacing="1" w:after="100" w:afterAutospacing="1"/>
      </w:pPr>
      <w:r>
        <w:t>Please use or complement the following brand colors f</w:t>
      </w:r>
      <w:r w:rsidR="006534F9">
        <w:t xml:space="preserve">or </w:t>
      </w:r>
      <w:r>
        <w:t>our product label:</w:t>
      </w:r>
    </w:p>
    <w:p w14:paraId="1BD228FE" w14:textId="77777777" w:rsidR="008F02CC" w:rsidRDefault="008F02CC" w:rsidP="003739A0"/>
    <w:p w14:paraId="5F299E7F" w14:textId="77777777" w:rsidR="008F02CC" w:rsidRPr="003739A0" w:rsidRDefault="008F02CC" w:rsidP="003739A0"/>
    <w:p w14:paraId="476A3C0D" w14:textId="5C6178C5" w:rsidR="009C72F7" w:rsidRDefault="009C72F7" w:rsidP="003739A0">
      <w:pPr>
        <w:pStyle w:val="ListParagraph"/>
        <w:numPr>
          <w:ilvl w:val="0"/>
          <w:numId w:val="11"/>
        </w:numPr>
      </w:pPr>
      <w:r>
        <w:t>#000000</w:t>
      </w:r>
      <w:r w:rsidR="008F02CC">
        <w:tab/>
      </w:r>
      <w:r w:rsidR="008F02CC">
        <w:rPr>
          <w:noProof/>
        </w:rPr>
        <w:drawing>
          <wp:inline distT="0" distB="0" distL="0" distR="0" wp14:anchorId="22631561" wp14:editId="7812238E">
            <wp:extent cx="482048" cy="545267"/>
            <wp:effectExtent l="0" t="0" r="635" b="1270"/>
            <wp:docPr id="58873369" name="Picture 3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73369" name="Picture 3" descr="A black background with a black square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0378" cy="59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8D97D" w14:textId="77777777" w:rsidR="008F02CC" w:rsidRDefault="008F02CC" w:rsidP="008F02CC"/>
    <w:p w14:paraId="3A1BC639" w14:textId="77777777" w:rsidR="008F02CC" w:rsidRDefault="008F02CC" w:rsidP="008F02CC"/>
    <w:p w14:paraId="6778F83C" w14:textId="77777777" w:rsidR="008F02CC" w:rsidRPr="00A772D4" w:rsidRDefault="008F02CC" w:rsidP="008F02CC"/>
    <w:p w14:paraId="343C0295" w14:textId="13F97699" w:rsidR="009C72F7" w:rsidRDefault="009C72F7" w:rsidP="009C72F7">
      <w:pPr>
        <w:pStyle w:val="ListParagraph"/>
        <w:numPr>
          <w:ilvl w:val="0"/>
          <w:numId w:val="11"/>
        </w:numPr>
      </w:pPr>
      <w:r w:rsidRPr="003739A0">
        <w:t>#FFFFFF</w:t>
      </w:r>
      <w:r w:rsidR="00C92F2A">
        <w:tab/>
      </w:r>
      <w:r w:rsidR="00C92F2A">
        <w:rPr>
          <w:noProof/>
        </w:rPr>
        <w:drawing>
          <wp:inline distT="0" distB="0" distL="0" distR="0" wp14:anchorId="64479336" wp14:editId="4F467AEF">
            <wp:extent cx="485931" cy="485931"/>
            <wp:effectExtent l="0" t="0" r="0" b="0"/>
            <wp:docPr id="2123521058" name="Picture 11" descr="A white square with black bord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521058" name="Picture 11" descr="A white square with black bord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114" cy="511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3AF8B" w14:textId="77777777" w:rsidR="008F02CC" w:rsidRDefault="008F02CC" w:rsidP="008F02CC"/>
    <w:p w14:paraId="0DA013BD" w14:textId="77777777" w:rsidR="008F02CC" w:rsidRDefault="008F02CC" w:rsidP="008F02CC"/>
    <w:p w14:paraId="0EE91EC1" w14:textId="31964EB7" w:rsidR="003739A0" w:rsidRDefault="003739A0" w:rsidP="003739A0">
      <w:pPr>
        <w:pStyle w:val="ListParagraph"/>
        <w:numPr>
          <w:ilvl w:val="0"/>
          <w:numId w:val="11"/>
        </w:numPr>
      </w:pPr>
      <w:r w:rsidRPr="003739A0">
        <w:t>#C74524</w:t>
      </w:r>
      <w:r w:rsidR="008F02CC">
        <w:tab/>
      </w:r>
      <w:r w:rsidR="00C92F2A">
        <w:rPr>
          <w:noProof/>
        </w:rPr>
        <w:drawing>
          <wp:inline distT="0" distB="0" distL="0" distR="0" wp14:anchorId="6E568C48" wp14:editId="355B0187">
            <wp:extent cx="512445" cy="583315"/>
            <wp:effectExtent l="0" t="0" r="0" b="1270"/>
            <wp:docPr id="1686636009" name="Picture 6" descr="A red square with white do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636009" name="Picture 6" descr="A red square with white dots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86971" cy="668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0A3C2" w14:textId="77777777" w:rsidR="00E22566" w:rsidRDefault="00E22566" w:rsidP="00E22566">
      <w:pPr>
        <w:ind w:left="360"/>
      </w:pPr>
    </w:p>
    <w:p w14:paraId="3222420B" w14:textId="453E4664" w:rsidR="00E22566" w:rsidRDefault="00E22566" w:rsidP="003739A0">
      <w:pPr>
        <w:pStyle w:val="ListParagraph"/>
        <w:numPr>
          <w:ilvl w:val="0"/>
          <w:numId w:val="11"/>
        </w:numPr>
      </w:pPr>
      <w:r w:rsidRPr="00383AF1">
        <w:t>#</w:t>
      </w:r>
      <w:r>
        <w:t>F</w:t>
      </w:r>
      <w:r w:rsidRPr="00383AF1">
        <w:t>08c73</w:t>
      </w:r>
      <w:r>
        <w:tab/>
      </w:r>
      <w:r>
        <w:rPr>
          <w:noProof/>
        </w:rPr>
        <w:drawing>
          <wp:inline distT="0" distB="0" distL="0" distR="0" wp14:anchorId="63CDF76F" wp14:editId="511D16DF">
            <wp:extent cx="505111" cy="576513"/>
            <wp:effectExtent l="0" t="0" r="3175" b="0"/>
            <wp:docPr id="1685584364" name="Picture 2" descr="A pink square with a black l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584364" name="Picture 2" descr="A pink square with a black line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7944" cy="613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95B1B" w14:textId="77777777" w:rsidR="008F02CC" w:rsidRDefault="008F02CC" w:rsidP="008F02CC"/>
    <w:p w14:paraId="3596DC97" w14:textId="77777777" w:rsidR="008F02CC" w:rsidRPr="003739A0" w:rsidRDefault="008F02CC" w:rsidP="008F02CC"/>
    <w:p w14:paraId="312000F2" w14:textId="7D0411F8" w:rsidR="00ED0785" w:rsidRDefault="003739A0" w:rsidP="00890C8A">
      <w:pPr>
        <w:pStyle w:val="ListParagraph"/>
        <w:numPr>
          <w:ilvl w:val="0"/>
          <w:numId w:val="11"/>
        </w:numPr>
      </w:pPr>
      <w:r w:rsidRPr="003739A0">
        <w:t>#F0B739</w:t>
      </w:r>
      <w:r w:rsidR="008F02CC">
        <w:tab/>
      </w:r>
      <w:r w:rsidR="008F02CC">
        <w:rPr>
          <w:noProof/>
        </w:rPr>
        <w:drawing>
          <wp:inline distT="0" distB="0" distL="0" distR="0" wp14:anchorId="17786F14" wp14:editId="024A07B2">
            <wp:extent cx="512903" cy="569002"/>
            <wp:effectExtent l="0" t="0" r="0" b="2540"/>
            <wp:docPr id="1791435952" name="Picture 4" descr="A yellow square with a black l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435952" name="Picture 4" descr="A yellow square with a black line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51265" cy="61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E1980" w14:textId="77777777" w:rsidR="00FD6A7D" w:rsidRDefault="00FD6A7D" w:rsidP="00FD6A7D">
      <w:pPr>
        <w:ind w:left="360"/>
      </w:pPr>
    </w:p>
    <w:p w14:paraId="416A93FF" w14:textId="63F69FF7" w:rsidR="00BF4389" w:rsidRDefault="00BF4389" w:rsidP="00ED0785">
      <w:pPr>
        <w:pStyle w:val="ListParagraph"/>
        <w:numPr>
          <w:ilvl w:val="0"/>
          <w:numId w:val="11"/>
        </w:numPr>
      </w:pPr>
      <w:r w:rsidRPr="00A772D4">
        <w:t>#3B6A1D</w:t>
      </w:r>
      <w:r w:rsidR="00C92F2A">
        <w:tab/>
      </w:r>
      <w:r w:rsidR="00C92F2A">
        <w:rPr>
          <w:noProof/>
        </w:rPr>
        <w:drawing>
          <wp:inline distT="0" distB="0" distL="0" distR="0" wp14:anchorId="7636D7DE" wp14:editId="5F9FFEB3">
            <wp:extent cx="517161" cy="580096"/>
            <wp:effectExtent l="0" t="0" r="3810" b="4445"/>
            <wp:docPr id="915610182" name="Picture 7" descr="A green square with white do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610182" name="Picture 7" descr="A green square with white dots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60430" cy="740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15ABD" w14:textId="77777777" w:rsidR="008F02CC" w:rsidRDefault="008F02CC" w:rsidP="008F02CC"/>
    <w:p w14:paraId="25A699DE" w14:textId="77777777" w:rsidR="008F02CC" w:rsidRPr="00A772D4" w:rsidRDefault="008F02CC" w:rsidP="008F02CC"/>
    <w:p w14:paraId="30BC7C7F" w14:textId="70777CEA" w:rsidR="00BF4389" w:rsidRDefault="00BF4389" w:rsidP="00A772D4">
      <w:pPr>
        <w:pStyle w:val="ListParagraph"/>
        <w:numPr>
          <w:ilvl w:val="0"/>
          <w:numId w:val="11"/>
        </w:numPr>
      </w:pPr>
      <w:r w:rsidRPr="00A772D4">
        <w:t>#8CA85B</w:t>
      </w:r>
      <w:r w:rsidR="00C92F2A">
        <w:tab/>
      </w:r>
      <w:r w:rsidR="00C92F2A">
        <w:rPr>
          <w:noProof/>
        </w:rPr>
        <w:drawing>
          <wp:inline distT="0" distB="0" distL="0" distR="0" wp14:anchorId="33001F62" wp14:editId="76441AFD">
            <wp:extent cx="508635" cy="570532"/>
            <wp:effectExtent l="0" t="0" r="0" b="1270"/>
            <wp:docPr id="2089111637" name="Picture 9" descr="A green square with a black l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111637" name="Picture 9" descr="A green square with a black line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2077" cy="596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E7E3F" w14:textId="77777777" w:rsidR="008F02CC" w:rsidRDefault="008F02CC" w:rsidP="008F02CC"/>
    <w:p w14:paraId="7F39041C" w14:textId="6FF83010" w:rsidR="003739A0" w:rsidRDefault="003739A0" w:rsidP="0099589D"/>
    <w:p w14:paraId="3A51FDF3" w14:textId="77777777" w:rsidR="00584785" w:rsidRDefault="00584785" w:rsidP="00584785"/>
    <w:p w14:paraId="6171D647" w14:textId="67365ACD" w:rsidR="00584785" w:rsidRDefault="00B233DA" w:rsidP="00584785">
      <w:r>
        <w:rPr>
          <w:noProof/>
        </w:rPr>
        <w:pict w14:anchorId="2B4651BA">
          <v:rect id="_x0000_i1025" alt="" style="width:267.25pt;height:.05pt;mso-width-percent:0;mso-height-percent:0;mso-width-percent:0;mso-height-percent:0" o:hrpct="571" o:hralign="center" o:hrstd="t" o:hr="t" fillcolor="#a0a0a0" stroked="f"/>
        </w:pict>
      </w:r>
    </w:p>
    <w:p w14:paraId="4BC5411B" w14:textId="77777777" w:rsidR="00552EE0" w:rsidRPr="00A772D4" w:rsidRDefault="00552EE0" w:rsidP="00584785"/>
    <w:sectPr w:rsidR="00552EE0" w:rsidRPr="00A772D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2E818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3477"/>
    <w:multiLevelType w:val="multilevel"/>
    <w:tmpl w:val="E420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5414C4A"/>
    <w:multiLevelType w:val="multilevel"/>
    <w:tmpl w:val="07F4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D23A6D"/>
    <w:multiLevelType w:val="multilevel"/>
    <w:tmpl w:val="7A8E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551874"/>
    <w:multiLevelType w:val="multilevel"/>
    <w:tmpl w:val="A8F69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BA006E"/>
    <w:multiLevelType w:val="multilevel"/>
    <w:tmpl w:val="7A8E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CA4CEC"/>
    <w:multiLevelType w:val="hybridMultilevel"/>
    <w:tmpl w:val="66486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0037A8"/>
    <w:multiLevelType w:val="multilevel"/>
    <w:tmpl w:val="DF1CE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1B27B7"/>
    <w:multiLevelType w:val="hybridMultilevel"/>
    <w:tmpl w:val="7D828B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4E086C"/>
    <w:multiLevelType w:val="multilevel"/>
    <w:tmpl w:val="7A8E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035521"/>
    <w:multiLevelType w:val="multilevel"/>
    <w:tmpl w:val="55F8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C3712F"/>
    <w:multiLevelType w:val="multilevel"/>
    <w:tmpl w:val="7A8E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252574"/>
    <w:multiLevelType w:val="multilevel"/>
    <w:tmpl w:val="0EC85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3967F7"/>
    <w:multiLevelType w:val="multilevel"/>
    <w:tmpl w:val="7A8E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B8758A"/>
    <w:multiLevelType w:val="multilevel"/>
    <w:tmpl w:val="0560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9018007">
    <w:abstractNumId w:val="8"/>
  </w:num>
  <w:num w:numId="2" w16cid:durableId="64454215">
    <w:abstractNumId w:val="6"/>
  </w:num>
  <w:num w:numId="3" w16cid:durableId="70739503">
    <w:abstractNumId w:val="5"/>
  </w:num>
  <w:num w:numId="4" w16cid:durableId="1997487337">
    <w:abstractNumId w:val="4"/>
  </w:num>
  <w:num w:numId="5" w16cid:durableId="1674913388">
    <w:abstractNumId w:val="7"/>
  </w:num>
  <w:num w:numId="6" w16cid:durableId="885948085">
    <w:abstractNumId w:val="3"/>
  </w:num>
  <w:num w:numId="7" w16cid:durableId="362172941">
    <w:abstractNumId w:val="2"/>
  </w:num>
  <w:num w:numId="8" w16cid:durableId="424689419">
    <w:abstractNumId w:val="1"/>
  </w:num>
  <w:num w:numId="9" w16cid:durableId="135220738">
    <w:abstractNumId w:val="0"/>
  </w:num>
  <w:num w:numId="10" w16cid:durableId="1840804571">
    <w:abstractNumId w:val="10"/>
  </w:num>
  <w:num w:numId="11" w16cid:durableId="27142277">
    <w:abstractNumId w:val="14"/>
  </w:num>
  <w:num w:numId="12" w16cid:durableId="296380480">
    <w:abstractNumId w:val="20"/>
  </w:num>
  <w:num w:numId="13" w16cid:durableId="53898048">
    <w:abstractNumId w:val="15"/>
  </w:num>
  <w:num w:numId="14" w16cid:durableId="1006051868">
    <w:abstractNumId w:val="17"/>
  </w:num>
  <w:num w:numId="15" w16cid:durableId="1382171477">
    <w:abstractNumId w:val="18"/>
  </w:num>
  <w:num w:numId="16" w16cid:durableId="811558114">
    <w:abstractNumId w:val="9"/>
  </w:num>
  <w:num w:numId="17" w16cid:durableId="1331642906">
    <w:abstractNumId w:val="22"/>
  </w:num>
  <w:num w:numId="18" w16cid:durableId="70272740">
    <w:abstractNumId w:val="12"/>
  </w:num>
  <w:num w:numId="19" w16cid:durableId="619455261">
    <w:abstractNumId w:val="13"/>
  </w:num>
  <w:num w:numId="20" w16cid:durableId="1812863634">
    <w:abstractNumId w:val="19"/>
  </w:num>
  <w:num w:numId="21" w16cid:durableId="745420062">
    <w:abstractNumId w:val="21"/>
  </w:num>
  <w:num w:numId="22" w16cid:durableId="499389187">
    <w:abstractNumId w:val="11"/>
  </w:num>
  <w:num w:numId="23" w16cid:durableId="111740480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313F"/>
    <w:rsid w:val="00034616"/>
    <w:rsid w:val="0005308C"/>
    <w:rsid w:val="0006063C"/>
    <w:rsid w:val="000D1EBB"/>
    <w:rsid w:val="00105951"/>
    <w:rsid w:val="0013207C"/>
    <w:rsid w:val="0015074B"/>
    <w:rsid w:val="001527E6"/>
    <w:rsid w:val="00183AA3"/>
    <w:rsid w:val="001A03EF"/>
    <w:rsid w:val="001B3AF4"/>
    <w:rsid w:val="001C4EB7"/>
    <w:rsid w:val="001D2DC3"/>
    <w:rsid w:val="00226A0D"/>
    <w:rsid w:val="00245B81"/>
    <w:rsid w:val="002558BA"/>
    <w:rsid w:val="00261BD5"/>
    <w:rsid w:val="00276472"/>
    <w:rsid w:val="00287869"/>
    <w:rsid w:val="0029639D"/>
    <w:rsid w:val="002B00CA"/>
    <w:rsid w:val="002B26F4"/>
    <w:rsid w:val="00320DEF"/>
    <w:rsid w:val="00326F90"/>
    <w:rsid w:val="003424DF"/>
    <w:rsid w:val="003739A0"/>
    <w:rsid w:val="00377C89"/>
    <w:rsid w:val="003A300B"/>
    <w:rsid w:val="003C1A5D"/>
    <w:rsid w:val="0042613F"/>
    <w:rsid w:val="0045636C"/>
    <w:rsid w:val="00497B9B"/>
    <w:rsid w:val="004D5B37"/>
    <w:rsid w:val="0054050C"/>
    <w:rsid w:val="00552EE0"/>
    <w:rsid w:val="00584785"/>
    <w:rsid w:val="00587EF4"/>
    <w:rsid w:val="00613045"/>
    <w:rsid w:val="006534F9"/>
    <w:rsid w:val="00681822"/>
    <w:rsid w:val="006C176D"/>
    <w:rsid w:val="0073284E"/>
    <w:rsid w:val="00746CD7"/>
    <w:rsid w:val="00760B38"/>
    <w:rsid w:val="007641EE"/>
    <w:rsid w:val="0078681A"/>
    <w:rsid w:val="00793019"/>
    <w:rsid w:val="007C7BA6"/>
    <w:rsid w:val="007D59C6"/>
    <w:rsid w:val="007E5B7E"/>
    <w:rsid w:val="008774FA"/>
    <w:rsid w:val="00890C8A"/>
    <w:rsid w:val="00893685"/>
    <w:rsid w:val="008B0A45"/>
    <w:rsid w:val="008B5AE0"/>
    <w:rsid w:val="008C0170"/>
    <w:rsid w:val="008F02CC"/>
    <w:rsid w:val="00924069"/>
    <w:rsid w:val="00945C09"/>
    <w:rsid w:val="00961DF3"/>
    <w:rsid w:val="0099589D"/>
    <w:rsid w:val="009A2C9C"/>
    <w:rsid w:val="009C72F7"/>
    <w:rsid w:val="009F3767"/>
    <w:rsid w:val="00A13C28"/>
    <w:rsid w:val="00A239A4"/>
    <w:rsid w:val="00A62538"/>
    <w:rsid w:val="00A772D4"/>
    <w:rsid w:val="00AA1D8D"/>
    <w:rsid w:val="00B05813"/>
    <w:rsid w:val="00B07C3A"/>
    <w:rsid w:val="00B22702"/>
    <w:rsid w:val="00B233DA"/>
    <w:rsid w:val="00B33F55"/>
    <w:rsid w:val="00B47031"/>
    <w:rsid w:val="00B47730"/>
    <w:rsid w:val="00B479CF"/>
    <w:rsid w:val="00B93D9B"/>
    <w:rsid w:val="00BC1FB6"/>
    <w:rsid w:val="00BF4389"/>
    <w:rsid w:val="00C06113"/>
    <w:rsid w:val="00C16B64"/>
    <w:rsid w:val="00C2382B"/>
    <w:rsid w:val="00C650E9"/>
    <w:rsid w:val="00C712A7"/>
    <w:rsid w:val="00C92F2A"/>
    <w:rsid w:val="00CA7009"/>
    <w:rsid w:val="00CB0664"/>
    <w:rsid w:val="00CD11C6"/>
    <w:rsid w:val="00CE192A"/>
    <w:rsid w:val="00CE6A91"/>
    <w:rsid w:val="00CF1388"/>
    <w:rsid w:val="00D0059A"/>
    <w:rsid w:val="00D4627E"/>
    <w:rsid w:val="00D943C8"/>
    <w:rsid w:val="00E01A51"/>
    <w:rsid w:val="00E22566"/>
    <w:rsid w:val="00E66D03"/>
    <w:rsid w:val="00ED0785"/>
    <w:rsid w:val="00F41DEE"/>
    <w:rsid w:val="00F52DC6"/>
    <w:rsid w:val="00F8151E"/>
    <w:rsid w:val="00F941F8"/>
    <w:rsid w:val="00FC693F"/>
    <w:rsid w:val="00FD6A7D"/>
    <w:rsid w:val="00FE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7FC86E"/>
  <w14:defaultImageDpi w14:val="300"/>
  <w15:docId w15:val="{9AB13A0C-FC6B-0545-9FD0-D478AA3D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1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2B00C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00CA"/>
    <w:rPr>
      <w:color w:val="605E5C"/>
      <w:shd w:val="clear" w:color="auto" w:fill="E1DFDD"/>
    </w:rPr>
  </w:style>
  <w:style w:type="character" w:styleId="HTMLCode">
    <w:name w:val="HTML Code"/>
    <w:basedOn w:val="DefaultParagraphFont"/>
    <w:uiPriority w:val="99"/>
    <w:semiHidden/>
    <w:unhideWhenUsed/>
    <w:rsid w:val="003739A0"/>
    <w:rPr>
      <w:rFonts w:ascii="Courier New" w:eastAsia="Times New Roman" w:hAnsi="Courier New" w:cs="Courier New"/>
      <w:sz w:val="20"/>
      <w:szCs w:val="20"/>
    </w:rPr>
  </w:style>
  <w:style w:type="paragraph" w:customStyle="1" w:styleId="wprm-recipe-ingredient">
    <w:name w:val="wprm-recipe-ingredient"/>
    <w:basedOn w:val="Normal"/>
    <w:rsid w:val="00287869"/>
    <w:pPr>
      <w:spacing w:before="100" w:beforeAutospacing="1" w:after="100" w:afterAutospacing="1"/>
    </w:pPr>
  </w:style>
  <w:style w:type="character" w:customStyle="1" w:styleId="wprm-recipe-ingredient-amount">
    <w:name w:val="wprm-recipe-ingredient-amount"/>
    <w:basedOn w:val="DefaultParagraphFont"/>
    <w:rsid w:val="00287869"/>
  </w:style>
  <w:style w:type="character" w:customStyle="1" w:styleId="wprm-recipe-ingredient-name">
    <w:name w:val="wprm-recipe-ingredient-name"/>
    <w:basedOn w:val="DefaultParagraphFont"/>
    <w:rsid w:val="00287869"/>
  </w:style>
  <w:style w:type="character" w:customStyle="1" w:styleId="wprm-recipe-ingredient-notes">
    <w:name w:val="wprm-recipe-ingredient-notes"/>
    <w:basedOn w:val="DefaultParagraphFont"/>
    <w:rsid w:val="00287869"/>
  </w:style>
  <w:style w:type="character" w:customStyle="1" w:styleId="wprm-recipe-ingredient-unit">
    <w:name w:val="wprm-recipe-ingredient-unit"/>
    <w:basedOn w:val="DefaultParagraphFont"/>
    <w:rsid w:val="00287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810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6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8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0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9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5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06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9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918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Scot Reinke</cp:lastModifiedBy>
  <cp:revision>68</cp:revision>
  <cp:lastPrinted>2025-05-11T15:57:00Z</cp:lastPrinted>
  <dcterms:created xsi:type="dcterms:W3CDTF">2013-12-23T23:15:00Z</dcterms:created>
  <dcterms:modified xsi:type="dcterms:W3CDTF">2025-05-31T02:55:00Z</dcterms:modified>
  <cp:category/>
</cp:coreProperties>
</file>