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05F2C6" w14:textId="48DC66D8" w:rsidR="005D625F" w:rsidRDefault="001E3244">
      <w:pPr>
        <w:pStyle w:val="Title"/>
      </w:pPr>
      <w:bookmarkStart w:id="0" w:name="_Hlk194325998"/>
      <w:bookmarkEnd w:id="0"/>
      <w:r>
        <w:t xml:space="preserve">  </w:t>
      </w:r>
      <w:r w:rsidR="00760534">
        <w:t>Branding Brief: Acadiana Mini Splits</w:t>
      </w:r>
    </w:p>
    <w:p w14:paraId="313F8294" w14:textId="77777777" w:rsidR="005D625F" w:rsidRDefault="00760534">
      <w:pPr>
        <w:pStyle w:val="Heading1"/>
      </w:pPr>
      <w:r>
        <w:t>Business Overview</w:t>
      </w:r>
    </w:p>
    <w:p w14:paraId="6C8129C6" w14:textId="0E3F5F11" w:rsidR="005D625F" w:rsidRDefault="00760534">
      <w:r>
        <w:t>Acadiana Mini Splits is the first brand in the region to include “mini split” in its name, making us instantly recognizable in the Acadiana area. We are locally owned and operated by husband-and-wife team Nick and Chelsey Roberie.</w:t>
      </w:r>
      <w:r w:rsidR="00451DF6">
        <w:t xml:space="preserve"> </w:t>
      </w:r>
      <w:r w:rsidR="00451DF6" w:rsidRPr="00451DF6">
        <w:t>Mini split systems (also called ductless mini splits) are a type of air conditioning and heating system that work by transferring heat between indoor and outdoor units without using ductwork.</w:t>
      </w:r>
      <w:r>
        <w:br/>
        <w:t>While other local retailers carry well-known mini split brands, we are the only dedicated local wholesaler with real inventory on hand, giving us a distinct competitive advantage in speed, availability, and customer experience.</w:t>
      </w:r>
    </w:p>
    <w:p w14:paraId="322C921B" w14:textId="77777777" w:rsidR="005D625F" w:rsidRDefault="00760534">
      <w:pPr>
        <w:pStyle w:val="Heading1"/>
      </w:pPr>
      <w:r>
        <w:t>Brand Identity Goals</w:t>
      </w:r>
    </w:p>
    <w:p w14:paraId="72EDF557" w14:textId="77777777" w:rsidR="005D625F" w:rsidRDefault="00760534">
      <w:r>
        <w:t>We want a brand that is:</w:t>
      </w:r>
      <w:r>
        <w:br/>
        <w:t>- Simple</w:t>
      </w:r>
      <w:r>
        <w:br/>
        <w:t>- Professional</w:t>
      </w:r>
      <w:r>
        <w:br/>
        <w:t>- Memorable</w:t>
      </w:r>
      <w:r>
        <w:br/>
        <w:t>- Designed to leave a lasting impression</w:t>
      </w:r>
      <w:r>
        <w:br/>
      </w:r>
      <w:r>
        <w:br/>
        <w:t>We do not have a storefront and currently operate primarily online through digital ads, with plans to grow into social media and a dedicated website. Our logo will serve as the primary visual identity across all marketing, packaging, and customer-facing collateral.</w:t>
      </w:r>
    </w:p>
    <w:p w14:paraId="2DE9FB26" w14:textId="77777777" w:rsidR="005D625F" w:rsidRDefault="00760534">
      <w:pPr>
        <w:pStyle w:val="Heading1"/>
      </w:pPr>
      <w:r>
        <w:t>Design Preferences</w:t>
      </w:r>
    </w:p>
    <w:p w14:paraId="0454B40E" w14:textId="77777777" w:rsidR="005D625F" w:rsidRDefault="00760534">
      <w:pPr>
        <w:pStyle w:val="Heading2"/>
      </w:pPr>
      <w:r>
        <w:t>Logo &amp; Typography</w:t>
      </w:r>
    </w:p>
    <w:p w14:paraId="408C28FF" w14:textId="7F8A7DBB" w:rsidR="005D625F" w:rsidRDefault="00760534">
      <w:r>
        <w:t>- Prefer a stacked logo layout with “Acadiana” on top</w:t>
      </w:r>
      <w:r>
        <w:br/>
        <w:t>- Like layered font styles and sizes with a mix of thick and thin weights</w:t>
      </w:r>
      <w:r>
        <w:br/>
        <w:t>- Strong preference for clean, modern fonts</w:t>
      </w:r>
      <w:r w:rsidR="00D36D7C">
        <w:t xml:space="preserve"> (like Fat Frank)</w:t>
      </w:r>
      <w:r>
        <w:t xml:space="preserve"> —no script fonts</w:t>
      </w:r>
    </w:p>
    <w:p w14:paraId="5C0D830B" w14:textId="77777777" w:rsidR="005D625F" w:rsidRDefault="00760534">
      <w:pPr>
        <w:pStyle w:val="Heading2"/>
      </w:pPr>
      <w:r>
        <w:t>Colors</w:t>
      </w:r>
    </w:p>
    <w:p w14:paraId="0D6936FC" w14:textId="28952C9C" w:rsidR="005D625F" w:rsidRDefault="00760534">
      <w:r>
        <w:t xml:space="preserve">- Our preferred color palette includes shades of blue, gold, and </w:t>
      </w:r>
      <w:r w:rsidR="00D36D7C">
        <w:t>greys</w:t>
      </w:r>
    </w:p>
    <w:p w14:paraId="186F09F0" w14:textId="77777777" w:rsidR="005D625F" w:rsidRDefault="00760534">
      <w:pPr>
        <w:pStyle w:val="Heading2"/>
      </w:pPr>
      <w:r>
        <w:t>Symbols &amp; Cultural References</w:t>
      </w:r>
    </w:p>
    <w:p w14:paraId="77671A3B" w14:textId="3B09F984" w:rsidR="006D40B3" w:rsidRDefault="00760534" w:rsidP="006D40B3">
      <w:pPr>
        <w:spacing w:after="0"/>
      </w:pPr>
      <w:r>
        <w:t>- We are proud of Acadiana’s rich culture, but we prefer to avoid clichés like the fleur-de-lis</w:t>
      </w:r>
      <w:r>
        <w:br/>
        <w:t>- We’re open to an abstract animal or cultural symbol that gives a nod to the region</w:t>
      </w:r>
      <w:r w:rsidR="00451DF6">
        <w:t xml:space="preserve"> but does not have to</w:t>
      </w:r>
      <w:r>
        <w:t xml:space="preserve"> — something creative, symbolic, and unique</w:t>
      </w:r>
    </w:p>
    <w:p w14:paraId="3C434DD5" w14:textId="2D982B2F" w:rsidR="006D40B3" w:rsidRDefault="006D40B3" w:rsidP="006D40B3">
      <w:pPr>
        <w:spacing w:after="0"/>
      </w:pPr>
      <w:r>
        <w:t xml:space="preserve">- We like to stay away from symbols of snow/snowflakes, fire/heat, etc. </w:t>
      </w:r>
      <w:r w:rsidR="00451DF6">
        <w:t xml:space="preserve">(no cliché) </w:t>
      </w:r>
    </w:p>
    <w:p w14:paraId="76DCEBFD" w14:textId="3E5F167E" w:rsidR="005D625F" w:rsidRDefault="006D40B3">
      <w:r>
        <w:t xml:space="preserve">- We must stay away from tools as we do not provide AC service or installation. </w:t>
      </w:r>
      <w:r w:rsidR="00760534">
        <w:br/>
        <w:t>- Symbolism should support a modern, product-oriented wholesale brand, not a tourist or novelty feel</w:t>
      </w:r>
    </w:p>
    <w:p w14:paraId="145644C5" w14:textId="77777777" w:rsidR="005D625F" w:rsidRDefault="00760534">
      <w:pPr>
        <w:pStyle w:val="Heading1"/>
      </w:pPr>
      <w:r>
        <w:lastRenderedPageBreak/>
        <w:t>Project Deliverables</w:t>
      </w:r>
    </w:p>
    <w:p w14:paraId="4C98F6C8" w14:textId="033D6F26" w:rsidR="005D625F" w:rsidRDefault="00760534">
      <w:r>
        <w:t>We are requesting a complete logo kit and brand identity package, including:</w:t>
      </w:r>
      <w:r>
        <w:br/>
        <w:t>1. Primary Logo</w:t>
      </w:r>
      <w:r>
        <w:br/>
        <w:t>2. Secondary Logo (stacked version)</w:t>
      </w:r>
      <w:r>
        <w:br/>
        <w:t>3. Submark/Icon (for favicons, social media, stickers, etc.)</w:t>
      </w:r>
      <w:r>
        <w:br/>
      </w:r>
      <w:r w:rsidR="00DF3DC5">
        <w:t>4</w:t>
      </w:r>
      <w:r>
        <w:t>. Color Palette and Typography Guidelines</w:t>
      </w:r>
      <w:r>
        <w:br/>
      </w:r>
      <w:r w:rsidR="00DF3DC5">
        <w:t>5</w:t>
      </w:r>
      <w:r>
        <w:t>. Business Card Design</w:t>
      </w:r>
    </w:p>
    <w:p w14:paraId="23403FDC" w14:textId="1A8F46D1" w:rsidR="005D625F" w:rsidRDefault="00760534">
      <w:pPr>
        <w:pStyle w:val="Heading1"/>
      </w:pPr>
      <w:r>
        <w:t xml:space="preserve">Precedent Graphics We Like </w:t>
      </w:r>
    </w:p>
    <w:p w14:paraId="54D27770" w14:textId="77777777" w:rsidR="00451DF6" w:rsidRDefault="00760534" w:rsidP="00CC42CC">
      <w:r>
        <w:t>Please refer to the examples of logo designs, color palettes, and brand styles that inspire us</w:t>
      </w:r>
      <w:r w:rsidR="00451DF6">
        <w:t>.</w:t>
      </w:r>
    </w:p>
    <w:p w14:paraId="33E08A20" w14:textId="47CB1431" w:rsidR="00CC42CC" w:rsidRPr="00451DF6" w:rsidRDefault="00760534" w:rsidP="00CC42CC">
      <w:r w:rsidRPr="00CC42CC">
        <w:rPr>
          <w:rFonts w:asciiTheme="majorHAnsi" w:eastAsiaTheme="majorEastAsia" w:hAnsiTheme="majorHAnsi" w:cstheme="majorBidi"/>
          <w:b/>
          <w:bCs/>
          <w:color w:val="365F91" w:themeColor="accent1" w:themeShade="BF"/>
          <w:sz w:val="28"/>
          <w:szCs w:val="28"/>
        </w:rPr>
        <w:br/>
      </w:r>
      <w:r w:rsidR="00CC42CC" w:rsidRPr="00CC42CC">
        <w:rPr>
          <w:rFonts w:asciiTheme="majorHAnsi" w:eastAsiaTheme="majorEastAsia" w:hAnsiTheme="majorHAnsi" w:cstheme="majorBidi"/>
          <w:b/>
          <w:bCs/>
          <w:color w:val="365F91" w:themeColor="accent1" w:themeShade="BF"/>
          <w:sz w:val="28"/>
          <w:szCs w:val="28"/>
        </w:rPr>
        <w:t>Pre</w:t>
      </w:r>
      <w:r w:rsidR="00CC42CC">
        <w:rPr>
          <w:rFonts w:asciiTheme="majorHAnsi" w:eastAsiaTheme="majorEastAsia" w:hAnsiTheme="majorHAnsi" w:cstheme="majorBidi"/>
          <w:b/>
          <w:bCs/>
          <w:color w:val="365F91" w:themeColor="accent1" w:themeShade="BF"/>
          <w:sz w:val="28"/>
          <w:szCs w:val="28"/>
        </w:rPr>
        <w:t>ferred</w:t>
      </w:r>
      <w:r w:rsidR="00CC42CC" w:rsidRPr="00CC42CC">
        <w:rPr>
          <w:rFonts w:asciiTheme="majorHAnsi" w:eastAsiaTheme="majorEastAsia" w:hAnsiTheme="majorHAnsi" w:cstheme="majorBidi"/>
          <w:b/>
          <w:bCs/>
          <w:color w:val="365F91" w:themeColor="accent1" w:themeShade="BF"/>
          <w:sz w:val="28"/>
          <w:szCs w:val="28"/>
        </w:rPr>
        <w:t xml:space="preserve">: </w:t>
      </w:r>
    </w:p>
    <w:p w14:paraId="481FAA51" w14:textId="4527CA44" w:rsidR="00CC42CC" w:rsidRDefault="00CC42CC" w:rsidP="00CC42CC">
      <w:r>
        <w:rPr>
          <w:noProof/>
        </w:rPr>
        <w:drawing>
          <wp:anchor distT="0" distB="0" distL="114300" distR="114300" simplePos="0" relativeHeight="251660288" behindDoc="0" locked="0" layoutInCell="1" allowOverlap="1" wp14:anchorId="2CFCEADD" wp14:editId="3F0E712C">
            <wp:simplePos x="0" y="0"/>
            <wp:positionH relativeFrom="margin">
              <wp:align>left</wp:align>
            </wp:positionH>
            <wp:positionV relativeFrom="paragraph">
              <wp:posOffset>71755</wp:posOffset>
            </wp:positionV>
            <wp:extent cx="2641600" cy="2266950"/>
            <wp:effectExtent l="0" t="0" r="6350" b="0"/>
            <wp:wrapNone/>
            <wp:docPr id="1359475372" name="Picture 2" descr="Design a logo for the acadiana commissary kitchen, the firs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ign a logo for the acadiana commissary kitchen, the first ..."/>
                    <pic:cNvPicPr>
                      <a:picLocks noChangeAspect="1" noChangeArrowheads="1"/>
                    </pic:cNvPicPr>
                  </pic:nvPicPr>
                  <pic:blipFill rotWithShape="1">
                    <a:blip r:embed="rId6">
                      <a:extLst>
                        <a:ext uri="{28A0092B-C50C-407E-A947-70E740481C1C}">
                          <a14:useLocalDpi xmlns:a14="http://schemas.microsoft.com/office/drawing/2010/main" val="0"/>
                        </a:ext>
                      </a:extLst>
                    </a:blip>
                    <a:srcRect l="22666" t="24400" r="21867" b="28000"/>
                    <a:stretch/>
                  </pic:blipFill>
                  <pic:spPr bwMode="auto">
                    <a:xfrm>
                      <a:off x="0" y="0"/>
                      <a:ext cx="2641600" cy="2266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1D5C437" w14:textId="2D523EE9" w:rsidR="00CC42CC" w:rsidRDefault="00CC42CC" w:rsidP="00CC42CC">
      <w:r>
        <w:rPr>
          <w:noProof/>
        </w:rPr>
        <w:drawing>
          <wp:anchor distT="0" distB="0" distL="114300" distR="114300" simplePos="0" relativeHeight="251659264" behindDoc="0" locked="0" layoutInCell="1" allowOverlap="1" wp14:anchorId="421709BC" wp14:editId="66B15CAC">
            <wp:simplePos x="0" y="0"/>
            <wp:positionH relativeFrom="margin">
              <wp:posOffset>3581400</wp:posOffset>
            </wp:positionH>
            <wp:positionV relativeFrom="margin">
              <wp:posOffset>3502660</wp:posOffset>
            </wp:positionV>
            <wp:extent cx="3074670" cy="2526977"/>
            <wp:effectExtent l="0" t="0" r="0" b="0"/>
            <wp:wrapNone/>
            <wp:docPr id="1428616887" name="Picture 4" descr="Acadiana Roller Derby – Michael McFarland, Desig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adiana Roller Derby – Michael McFarland, Designer"/>
                    <pic:cNvPicPr>
                      <a:picLocks noChangeAspect="1" noChangeArrowheads="1"/>
                    </pic:cNvPicPr>
                  </pic:nvPicPr>
                  <pic:blipFill rotWithShape="1">
                    <a:blip r:embed="rId7">
                      <a:extLst>
                        <a:ext uri="{28A0092B-C50C-407E-A947-70E740481C1C}">
                          <a14:useLocalDpi xmlns:a14="http://schemas.microsoft.com/office/drawing/2010/main" val="0"/>
                        </a:ext>
                      </a:extLst>
                    </a:blip>
                    <a:srcRect l="16560" t="428" r="22863"/>
                    <a:stretch/>
                  </pic:blipFill>
                  <pic:spPr bwMode="auto">
                    <a:xfrm>
                      <a:off x="0" y="0"/>
                      <a:ext cx="3074670" cy="252697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D51CD8" w14:textId="760D7FE6" w:rsidR="00CC42CC" w:rsidRDefault="00CC42CC" w:rsidP="00CC42CC"/>
    <w:p w14:paraId="0AC03A0E" w14:textId="77777777" w:rsidR="00CC42CC" w:rsidRDefault="00CC42CC" w:rsidP="00CC42CC"/>
    <w:p w14:paraId="0B7FDC50" w14:textId="60185EC7" w:rsidR="00CC42CC" w:rsidRDefault="00CC42CC" w:rsidP="00CC42CC"/>
    <w:p w14:paraId="43339660" w14:textId="5C8A810E" w:rsidR="00CC42CC" w:rsidRDefault="00CC42CC" w:rsidP="00CC42CC"/>
    <w:p w14:paraId="2D1CBE71" w14:textId="7534991A" w:rsidR="00CC42CC" w:rsidRDefault="00CC42CC" w:rsidP="00CC42CC"/>
    <w:p w14:paraId="42C2D1BD" w14:textId="5F9A3747" w:rsidR="00CC42CC" w:rsidRDefault="00CC42CC" w:rsidP="00CC42CC"/>
    <w:p w14:paraId="5F2C2F2C" w14:textId="3A477BEE" w:rsidR="005D625F" w:rsidRDefault="00D36D7C" w:rsidP="00CC42CC">
      <w:r>
        <w:rPr>
          <w:noProof/>
        </w:rPr>
        <w:drawing>
          <wp:anchor distT="0" distB="0" distL="114300" distR="114300" simplePos="0" relativeHeight="251661312" behindDoc="0" locked="0" layoutInCell="1" allowOverlap="1" wp14:anchorId="0B2ADF0F" wp14:editId="70621DC6">
            <wp:simplePos x="0" y="0"/>
            <wp:positionH relativeFrom="margin">
              <wp:posOffset>-361462</wp:posOffset>
            </wp:positionH>
            <wp:positionV relativeFrom="paragraph">
              <wp:posOffset>143510</wp:posOffset>
            </wp:positionV>
            <wp:extent cx="4546600" cy="2273300"/>
            <wp:effectExtent l="0" t="0" r="6350" b="0"/>
            <wp:wrapNone/>
            <wp:docPr id="1947622396" name="Picture 1" descr="Acadiana Regional Airport - New Iberia, 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adiana Regional Airport - New Iberia, L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46600" cy="2273300"/>
                    </a:xfrm>
                    <a:prstGeom prst="rect">
                      <a:avLst/>
                    </a:prstGeom>
                    <a:noFill/>
                    <a:ln>
                      <a:noFill/>
                    </a:ln>
                  </pic:spPr>
                </pic:pic>
              </a:graphicData>
            </a:graphic>
          </wp:anchor>
        </w:drawing>
      </w:r>
      <w:r w:rsidR="00760534">
        <w:br/>
        <w:t>[Insert disliked graphics here]</w:t>
      </w:r>
    </w:p>
    <w:p w14:paraId="0FF24295" w14:textId="77777777" w:rsidR="00CC42CC" w:rsidRDefault="00CC42CC" w:rsidP="00CC42CC"/>
    <w:p w14:paraId="4B5840A1" w14:textId="77777777" w:rsidR="00CC42CC" w:rsidRDefault="00CC42CC" w:rsidP="00CC42CC"/>
    <w:p w14:paraId="06E61AE5" w14:textId="77777777" w:rsidR="00CC42CC" w:rsidRDefault="00CC42CC" w:rsidP="00CC42CC"/>
    <w:p w14:paraId="27A3D050" w14:textId="77777777" w:rsidR="00CC42CC" w:rsidRDefault="00CC42CC" w:rsidP="00CC42CC"/>
    <w:p w14:paraId="5FCEE421" w14:textId="6FA57CD4" w:rsidR="00CC42CC" w:rsidRDefault="00CC42CC" w:rsidP="00CC42CC">
      <w:r>
        <w:rPr>
          <w:noProof/>
        </w:rPr>
        <w:drawing>
          <wp:inline distT="0" distB="0" distL="0" distR="0" wp14:anchorId="6D7698C6" wp14:editId="76CF5D28">
            <wp:extent cx="5486400" cy="938530"/>
            <wp:effectExtent l="0" t="0" r="0" b="0"/>
            <wp:docPr id="546465304" name="Picture 3" descr="Guage Network App | APC Map Galle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uage Network App | APC Map Galler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86400" cy="938530"/>
                    </a:xfrm>
                    <a:prstGeom prst="rect">
                      <a:avLst/>
                    </a:prstGeom>
                    <a:noFill/>
                    <a:ln>
                      <a:noFill/>
                    </a:ln>
                  </pic:spPr>
                </pic:pic>
              </a:graphicData>
            </a:graphic>
          </wp:inline>
        </w:drawing>
      </w:r>
    </w:p>
    <w:p w14:paraId="288A59B0" w14:textId="77793DE2" w:rsidR="00CC42CC" w:rsidRDefault="00CC42CC" w:rsidP="00CC42CC">
      <w:r>
        <w:rPr>
          <w:noProof/>
        </w:rPr>
        <w:lastRenderedPageBreak/>
        <w:drawing>
          <wp:anchor distT="0" distB="0" distL="114300" distR="114300" simplePos="0" relativeHeight="251662336" behindDoc="0" locked="0" layoutInCell="1" allowOverlap="1" wp14:anchorId="513818DD" wp14:editId="437B0B03">
            <wp:simplePos x="0" y="0"/>
            <wp:positionH relativeFrom="column">
              <wp:posOffset>2179320</wp:posOffset>
            </wp:positionH>
            <wp:positionV relativeFrom="paragraph">
              <wp:posOffset>168275</wp:posOffset>
            </wp:positionV>
            <wp:extent cx="3899535" cy="2115185"/>
            <wp:effectExtent l="0" t="0" r="5715" b="0"/>
            <wp:wrapNone/>
            <wp:docPr id="281238322" name="Picture 5" descr="Acadiana Apartment Association | A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cadiana Apartment Association | AA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99535" cy="2115185"/>
                    </a:xfrm>
                    <a:prstGeom prst="rect">
                      <a:avLst/>
                    </a:prstGeom>
                    <a:noFill/>
                    <a:ln>
                      <a:noFill/>
                    </a:ln>
                  </pic:spPr>
                </pic:pic>
              </a:graphicData>
            </a:graphic>
          </wp:anchor>
        </w:drawing>
      </w:r>
    </w:p>
    <w:p w14:paraId="2A23FABE" w14:textId="32C7469F" w:rsidR="00CC42CC" w:rsidRDefault="00CC42CC" w:rsidP="00CC42CC">
      <w:r>
        <w:rPr>
          <w:noProof/>
        </w:rPr>
        <w:drawing>
          <wp:anchor distT="0" distB="0" distL="114300" distR="114300" simplePos="0" relativeHeight="251663360" behindDoc="0" locked="0" layoutInCell="1" allowOverlap="1" wp14:anchorId="64436E33" wp14:editId="1778BA06">
            <wp:simplePos x="0" y="0"/>
            <wp:positionH relativeFrom="column">
              <wp:posOffset>-792480</wp:posOffset>
            </wp:positionH>
            <wp:positionV relativeFrom="paragraph">
              <wp:posOffset>126365</wp:posOffset>
            </wp:positionV>
            <wp:extent cx="2837180" cy="2139950"/>
            <wp:effectExtent l="0" t="0" r="1270" b="0"/>
            <wp:wrapNone/>
            <wp:docPr id="1410118981" name="Picture 7" descr="Acadiana Bicycle Company, 4617 Johnston St, Lafayette, LA 70503, US -  Map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cadiana Bicycle Company, 4617 Johnston St, Lafayette, LA 70503, US -  MapQu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7180" cy="2139950"/>
                    </a:xfrm>
                    <a:prstGeom prst="rect">
                      <a:avLst/>
                    </a:prstGeom>
                    <a:noFill/>
                    <a:ln>
                      <a:noFill/>
                    </a:ln>
                  </pic:spPr>
                </pic:pic>
              </a:graphicData>
            </a:graphic>
          </wp:anchor>
        </w:drawing>
      </w:r>
    </w:p>
    <w:p w14:paraId="6C813E99" w14:textId="77777777" w:rsidR="00CC42CC" w:rsidRPr="00CC42CC" w:rsidRDefault="00CC42CC" w:rsidP="00CC42CC"/>
    <w:p w14:paraId="26EE4280" w14:textId="77777777" w:rsidR="00CC42CC" w:rsidRPr="00CC42CC" w:rsidRDefault="00CC42CC" w:rsidP="00CC42CC"/>
    <w:p w14:paraId="6A1AD368" w14:textId="77777777" w:rsidR="00CC42CC" w:rsidRPr="00CC42CC" w:rsidRDefault="00CC42CC" w:rsidP="00CC42CC"/>
    <w:p w14:paraId="3CA3400E" w14:textId="77777777" w:rsidR="00CC42CC" w:rsidRPr="00CC42CC" w:rsidRDefault="00CC42CC" w:rsidP="00CC42CC"/>
    <w:p w14:paraId="0A171E5A" w14:textId="77777777" w:rsidR="00CC42CC" w:rsidRPr="00CC42CC" w:rsidRDefault="00CC42CC" w:rsidP="00CC42CC"/>
    <w:p w14:paraId="34E6D476" w14:textId="77777777" w:rsidR="00CC42CC" w:rsidRPr="00CC42CC" w:rsidRDefault="00CC42CC" w:rsidP="00CC42CC"/>
    <w:p w14:paraId="1B050663" w14:textId="77777777" w:rsidR="00CC42CC" w:rsidRPr="00CC42CC" w:rsidRDefault="00CC42CC" w:rsidP="00CC42CC"/>
    <w:p w14:paraId="0ABDB3C8" w14:textId="77777777" w:rsidR="00CC42CC" w:rsidRDefault="00CC42CC" w:rsidP="00CC42CC"/>
    <w:p w14:paraId="58E808E0" w14:textId="7E441762" w:rsidR="00CC42CC" w:rsidRDefault="00CC42CC" w:rsidP="00CC42CC">
      <w:pPr>
        <w:tabs>
          <w:tab w:val="left" w:pos="7032"/>
        </w:tabs>
      </w:pPr>
      <w:r>
        <w:tab/>
      </w:r>
      <w:r w:rsidRPr="00CC42CC">
        <w:rPr>
          <w:noProof/>
        </w:rPr>
        <w:drawing>
          <wp:inline distT="0" distB="0" distL="0" distR="0" wp14:anchorId="15420F4D" wp14:editId="4E56C289">
            <wp:extent cx="5486400" cy="3122930"/>
            <wp:effectExtent l="0" t="0" r="0" b="1270"/>
            <wp:docPr id="2087664506" name="Picture 1" descr="A screenshot of a color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664506" name="Picture 1" descr="A screenshot of a color chart&#10;&#10;AI-generated content may be incorrect."/>
                    <pic:cNvPicPr/>
                  </pic:nvPicPr>
                  <pic:blipFill>
                    <a:blip r:embed="rId12"/>
                    <a:stretch>
                      <a:fillRect/>
                    </a:stretch>
                  </pic:blipFill>
                  <pic:spPr>
                    <a:xfrm>
                      <a:off x="0" y="0"/>
                      <a:ext cx="5486400" cy="3122930"/>
                    </a:xfrm>
                    <a:prstGeom prst="rect">
                      <a:avLst/>
                    </a:prstGeom>
                  </pic:spPr>
                </pic:pic>
              </a:graphicData>
            </a:graphic>
          </wp:inline>
        </w:drawing>
      </w:r>
    </w:p>
    <w:p w14:paraId="1D36C452" w14:textId="70E30627" w:rsidR="00CC42CC" w:rsidRPr="00CC42CC" w:rsidRDefault="00CC42CC" w:rsidP="00CC42CC">
      <w:pPr>
        <w:tabs>
          <w:tab w:val="left" w:pos="7032"/>
        </w:tabs>
      </w:pPr>
      <w:r w:rsidRPr="00CC42CC">
        <w:rPr>
          <w:noProof/>
        </w:rPr>
        <w:lastRenderedPageBreak/>
        <w:drawing>
          <wp:anchor distT="0" distB="0" distL="114300" distR="114300" simplePos="0" relativeHeight="251664384" behindDoc="0" locked="0" layoutInCell="1" allowOverlap="1" wp14:anchorId="60886F75" wp14:editId="374A4230">
            <wp:simplePos x="0" y="0"/>
            <wp:positionH relativeFrom="column">
              <wp:posOffset>-243840</wp:posOffset>
            </wp:positionH>
            <wp:positionV relativeFrom="paragraph">
              <wp:posOffset>4800600</wp:posOffset>
            </wp:positionV>
            <wp:extent cx="3792536" cy="3528060"/>
            <wp:effectExtent l="0" t="0" r="0" b="0"/>
            <wp:wrapNone/>
            <wp:docPr id="1815615686" name="Picture 1" descr="A screenshot of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615686" name="Picture 1" descr="A screenshot of a screen&#10;&#10;AI-generated content may be incorrect."/>
                    <pic:cNvPicPr/>
                  </pic:nvPicPr>
                  <pic:blipFill>
                    <a:blip r:embed="rId13"/>
                    <a:stretch>
                      <a:fillRect/>
                    </a:stretch>
                  </pic:blipFill>
                  <pic:spPr>
                    <a:xfrm>
                      <a:off x="0" y="0"/>
                      <a:ext cx="3797173" cy="3532374"/>
                    </a:xfrm>
                    <a:prstGeom prst="rect">
                      <a:avLst/>
                    </a:prstGeom>
                  </pic:spPr>
                </pic:pic>
              </a:graphicData>
            </a:graphic>
            <wp14:sizeRelH relativeFrom="margin">
              <wp14:pctWidth>0</wp14:pctWidth>
            </wp14:sizeRelH>
            <wp14:sizeRelV relativeFrom="margin">
              <wp14:pctHeight>0</wp14:pctHeight>
            </wp14:sizeRelV>
          </wp:anchor>
        </w:drawing>
      </w:r>
      <w:r w:rsidRPr="00CC42CC">
        <w:rPr>
          <w:noProof/>
        </w:rPr>
        <w:drawing>
          <wp:inline distT="0" distB="0" distL="0" distR="0" wp14:anchorId="3BE8C538" wp14:editId="3EC18A61">
            <wp:extent cx="3566160" cy="4196842"/>
            <wp:effectExtent l="0" t="0" r="0" b="0"/>
            <wp:docPr id="1827770586" name="Picture 1" descr="A screenshot of a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770586" name="Picture 1" descr="A screenshot of a screen&#10;&#10;AI-generated content may be incorrect."/>
                    <pic:cNvPicPr/>
                  </pic:nvPicPr>
                  <pic:blipFill>
                    <a:blip r:embed="rId14"/>
                    <a:stretch>
                      <a:fillRect/>
                    </a:stretch>
                  </pic:blipFill>
                  <pic:spPr>
                    <a:xfrm>
                      <a:off x="0" y="0"/>
                      <a:ext cx="3569505" cy="4200778"/>
                    </a:xfrm>
                    <a:prstGeom prst="rect">
                      <a:avLst/>
                    </a:prstGeom>
                  </pic:spPr>
                </pic:pic>
              </a:graphicData>
            </a:graphic>
          </wp:inline>
        </w:drawing>
      </w:r>
      <w:r w:rsidRPr="00CC42CC">
        <w:rPr>
          <w:noProof/>
        </w:rPr>
        <w:t xml:space="preserve"> </w:t>
      </w:r>
    </w:p>
    <w:sectPr w:rsidR="00CC42CC" w:rsidRPr="00CC42CC" w:rsidSect="006D40B3">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24726768">
    <w:abstractNumId w:val="8"/>
  </w:num>
  <w:num w:numId="2" w16cid:durableId="930043872">
    <w:abstractNumId w:val="6"/>
  </w:num>
  <w:num w:numId="3" w16cid:durableId="335503365">
    <w:abstractNumId w:val="5"/>
  </w:num>
  <w:num w:numId="4" w16cid:durableId="907963635">
    <w:abstractNumId w:val="4"/>
  </w:num>
  <w:num w:numId="5" w16cid:durableId="380524530">
    <w:abstractNumId w:val="7"/>
  </w:num>
  <w:num w:numId="6" w16cid:durableId="1095899676">
    <w:abstractNumId w:val="3"/>
  </w:num>
  <w:num w:numId="7" w16cid:durableId="2000230377">
    <w:abstractNumId w:val="2"/>
  </w:num>
  <w:num w:numId="8" w16cid:durableId="1096631198">
    <w:abstractNumId w:val="1"/>
  </w:num>
  <w:num w:numId="9" w16cid:durableId="25253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E3244"/>
    <w:rsid w:val="0029639D"/>
    <w:rsid w:val="00326F90"/>
    <w:rsid w:val="0040430D"/>
    <w:rsid w:val="00451DF6"/>
    <w:rsid w:val="005D625F"/>
    <w:rsid w:val="006D40B3"/>
    <w:rsid w:val="00760534"/>
    <w:rsid w:val="00A43830"/>
    <w:rsid w:val="00AA1D8D"/>
    <w:rsid w:val="00B47730"/>
    <w:rsid w:val="00CB0664"/>
    <w:rsid w:val="00CC42CC"/>
    <w:rsid w:val="00D36D7C"/>
    <w:rsid w:val="00DF3DC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28862F"/>
  <w14:defaultImageDpi w14:val="300"/>
  <w15:docId w15:val="{72BF11AE-1E48-4611-9279-89073CC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3298</TotalTime>
  <Pages>4</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Nick Roberie</cp:lastModifiedBy>
  <cp:revision>5</cp:revision>
  <dcterms:created xsi:type="dcterms:W3CDTF">2025-03-31T20:04:00Z</dcterms:created>
  <dcterms:modified xsi:type="dcterms:W3CDTF">2025-04-07T13:40:00Z</dcterms:modified>
  <cp:category/>
</cp:coreProperties>
</file>